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7308D" w:rsidRDefault="00E7308D">
      <w:r w:rsidRPr="00E7308D">
        <w:t>Chapter_06_Employee_Selection</w:t>
      </w:r>
    </w:p>
    <w:p w:rsidR="00E7308D" w:rsidRDefault="00E7308D">
      <w:bookmarkStart w:id="0" w:name="_GoBack"/>
      <w:bookmarkEnd w:id="0"/>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 While the overall selection process is the responsibility of the HR department, line managers often make the final decision about hiring personnel into their unit.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2. The number of steps in the </w:t>
            </w:r>
            <w:r>
              <w:rPr>
                <w:rFonts w:ascii="Times New Roman" w:eastAsia="Times New Roman" w:hAnsi="Times New Roman" w:cs="Times New Roman"/>
                <w:color w:val="000000"/>
                <w:sz w:val="22"/>
                <w:szCs w:val="22"/>
              </w:rPr>
              <w:t>selection process and their sequence will vary, not only with the organization, but also with the type and level of jobs to be filled.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3. As more steps are generally required when filling positions </w:t>
            </w:r>
            <w:r>
              <w:rPr>
                <w:rFonts w:ascii="Times New Roman" w:eastAsia="Times New Roman" w:hAnsi="Times New Roman" w:cs="Times New Roman"/>
                <w:color w:val="000000"/>
                <w:sz w:val="22"/>
                <w:szCs w:val="22"/>
              </w:rPr>
              <w:t>externally, companies often try to hire within and advertise externally only as a last resort.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False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States - </w:t>
                  </w:r>
                  <w:r>
                    <w:rPr>
                      <w:rFonts w:ascii="Times New Roman" w:eastAsia="Times New Roman" w:hAnsi="Times New Roman" w:cs="Times New Roman"/>
                      <w:color w:val="000000"/>
                      <w:sz w:val="22"/>
                      <w:szCs w:val="22"/>
                    </w:rPr>
                    <w:t>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4. A test that gives comparable scores when it is administered to the same individual a few days apart is </w:t>
            </w:r>
            <w:r>
              <w:rPr>
                <w:rFonts w:ascii="Times New Roman" w:eastAsia="Times New Roman" w:hAnsi="Times New Roman" w:cs="Times New Roman"/>
                <w:color w:val="000000"/>
                <w:sz w:val="22"/>
                <w:szCs w:val="22"/>
              </w:rPr>
              <w:t>unreliable.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False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lastRenderedPageBreak/>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w:t>
                  </w:r>
                  <w:r>
                    <w:rPr>
                      <w:rFonts w:ascii="Times New Roman" w:eastAsia="Times New Roman" w:hAnsi="Times New Roman" w:cs="Times New Roman"/>
                      <w:color w:val="000000"/>
                      <w:sz w:val="22"/>
                      <w:szCs w:val="22"/>
                    </w:rPr>
                    <w:t>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5. Reliability refers to what a test or other selection procedure measures and how well it measures it.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False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6. Reliability refers to the </w:t>
            </w:r>
            <w:r>
              <w:rPr>
                <w:rFonts w:ascii="Times New Roman" w:eastAsia="Times New Roman" w:hAnsi="Times New Roman" w:cs="Times New Roman"/>
                <w:color w:val="000000"/>
                <w:sz w:val="22"/>
                <w:szCs w:val="22"/>
              </w:rPr>
              <w:t xml:space="preserve">extent to which two methods yield similar results but </w:t>
            </w:r>
            <w:r>
              <w:rPr>
                <w:rFonts w:ascii="Times New Roman" w:eastAsia="Times New Roman" w:hAnsi="Times New Roman" w:cs="Times New Roman"/>
                <w:color w:val="000000"/>
                <w:spacing w:val="2"/>
                <w:sz w:val="22"/>
                <w:szCs w:val="22"/>
              </w:rPr>
              <w:t>are</w:t>
            </w:r>
            <w:r>
              <w:rPr>
                <w:rFonts w:ascii="Times New Roman" w:eastAsia="Times New Roman" w:hAnsi="Times New Roman" w:cs="Times New Roman"/>
                <w:color w:val="000000"/>
                <w:sz w:val="22"/>
                <w:szCs w:val="22"/>
              </w:rPr>
              <w:t xml:space="preserve"> not consistent with one another.</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False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States - BUSPROG - </w:t>
                  </w:r>
                  <w:r>
                    <w:rPr>
                      <w:rFonts w:ascii="Times New Roman" w:eastAsia="Times New Roman" w:hAnsi="Times New Roman" w:cs="Times New Roman"/>
                      <w:color w:val="000000"/>
                      <w:sz w:val="22"/>
                      <w:szCs w:val="22"/>
                    </w:rPr>
                    <w:t>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7. If an organization's selection procedures yield comparable data over a period of time, the procedures are valid.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False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States - OH - </w:t>
                  </w:r>
                  <w:r>
                    <w:rPr>
                      <w:rFonts w:ascii="Times New Roman" w:eastAsia="Times New Roman" w:hAnsi="Times New Roman" w:cs="Times New Roman"/>
                      <w:color w:val="000000"/>
                      <w:sz w:val="22"/>
                      <w:szCs w:val="22"/>
                    </w:rPr>
                    <w:t>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8. Validity refers to what a selection procedure measures and how well it measures it.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lastRenderedPageBreak/>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9. Criterion-related validity is the extent to which a selection tool </w:t>
            </w:r>
            <w:r>
              <w:rPr>
                <w:rFonts w:ascii="Times New Roman" w:eastAsia="Times New Roman" w:hAnsi="Times New Roman" w:cs="Times New Roman"/>
                <w:color w:val="000000"/>
                <w:sz w:val="22"/>
                <w:szCs w:val="22"/>
              </w:rPr>
              <w:t>predicts or correlates with important elements of work behavior.</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States - BUSPROG - Analytic - Business </w:t>
                  </w:r>
                  <w:r>
                    <w:rPr>
                      <w:rFonts w:ascii="Times New Roman" w:eastAsia="Times New Roman" w:hAnsi="Times New Roman" w:cs="Times New Roman"/>
                      <w:color w:val="000000"/>
                      <w:sz w:val="22"/>
                      <w:szCs w:val="22"/>
                    </w:rPr>
                    <w:t>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10. Concurrent validity involves testing applicants and obtaining criterion data after they have been on the job for some indefinite </w:t>
            </w:r>
            <w:r>
              <w:rPr>
                <w:rFonts w:ascii="Times New Roman" w:eastAsia="Times New Roman" w:hAnsi="Times New Roman" w:cs="Times New Roman"/>
                <w:color w:val="000000"/>
                <w:sz w:val="22"/>
                <w:szCs w:val="22"/>
              </w:rPr>
              <w:t>period.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False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w:t>
                  </w:r>
                  <w:r>
                    <w:rPr>
                      <w:rFonts w:ascii="Times New Roman" w:eastAsia="Times New Roman" w:hAnsi="Times New Roman" w:cs="Times New Roman"/>
                      <w:color w:val="000000"/>
                      <w:sz w:val="22"/>
                      <w:szCs w:val="22"/>
                    </w:rPr>
                    <w:t xml:space="preserve">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11. Predictive validity is assessed when the test scores of job applicants are held against the performance data of existing employees.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False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12. </w:t>
            </w:r>
            <w:r>
              <w:rPr>
                <w:rFonts w:ascii="Times New Roman" w:eastAsia="Times New Roman" w:hAnsi="Times New Roman" w:cs="Times New Roman"/>
                <w:color w:val="000000"/>
                <w:sz w:val="22"/>
                <w:szCs w:val="22"/>
              </w:rPr>
              <w:t>Concurrent validity is determined by comparing the applicant's test scores with the supervisor's performance ratings.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lastRenderedPageBreak/>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13. Correlation (validity) coefficients range from 0.00 to 1.00.</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False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14. A validity coefficient of 0.00 indicates a complete absence of relationship between the predictor and criterion data.</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15. The higher the overall validity of a selection </w:t>
            </w:r>
            <w:r>
              <w:rPr>
                <w:rFonts w:ascii="Times New Roman" w:eastAsia="Times New Roman" w:hAnsi="Times New Roman" w:cs="Times New Roman"/>
                <w:color w:val="000000"/>
                <w:sz w:val="22"/>
                <w:szCs w:val="22"/>
              </w:rPr>
              <w:t>procedure is, the greater the chances are of hiring individuals who will be the better performers.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States - </w:t>
                  </w:r>
                  <w:r>
                    <w:rPr>
                      <w:rFonts w:ascii="Times New Roman" w:eastAsia="Times New Roman" w:hAnsi="Times New Roman" w:cs="Times New Roman"/>
                      <w:color w:val="000000"/>
                      <w:sz w:val="22"/>
                      <w:szCs w:val="22"/>
                    </w:rPr>
                    <w:t>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16. According to the job board CareerBuilder, fewer people lie on application forms relative to their </w:t>
            </w:r>
            <w:r>
              <w:rPr>
                <w:rFonts w:ascii="Times New Roman" w:eastAsia="Times New Roman" w:hAnsi="Times New Roman" w:cs="Times New Roman"/>
                <w:color w:val="000000"/>
                <w:sz w:val="22"/>
                <w:szCs w:val="22"/>
              </w:rPr>
              <w:t>resumes.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lastRenderedPageBreak/>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MGHR.SNEL.17.6-2</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w:t>
                  </w:r>
                  <w:r>
                    <w:rPr>
                      <w:rFonts w:ascii="Times New Roman" w:eastAsia="Times New Roman" w:hAnsi="Times New Roman" w:cs="Times New Roman"/>
                      <w:color w:val="000000"/>
                      <w:sz w:val="22"/>
                      <w:szCs w:val="22"/>
                    </w:rPr>
                    <w:t xml:space="preserve">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17. Interviewers should steer clear of issues such as age, race, marital status, and sexual orientation.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Reflective Thinking</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18. The closer the content of the selection instrument is to actual work samples or</w:t>
            </w:r>
            <w:r>
              <w:rPr>
                <w:rFonts w:ascii="Times New Roman" w:eastAsia="Times New Roman" w:hAnsi="Times New Roman" w:cs="Times New Roman"/>
                <w:color w:val="000000"/>
                <w:sz w:val="22"/>
                <w:szCs w:val="22"/>
              </w:rPr>
              <w:t xml:space="preserve"> behaviors, the greater its content validity.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States - BUSPROG - Analytic - Business knowledge and analytic </w:t>
                  </w:r>
                  <w:r>
                    <w:rPr>
                      <w:rFonts w:ascii="Times New Roman" w:eastAsia="Times New Roman" w:hAnsi="Times New Roman" w:cs="Times New Roman"/>
                      <w:color w:val="000000"/>
                      <w:sz w:val="22"/>
                      <w:szCs w:val="22"/>
                    </w:rPr>
                    <w:t>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19. Content validity is the most complicated type of validity to assess.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False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20. Asking an accountant </w:t>
            </w:r>
            <w:r>
              <w:rPr>
                <w:rFonts w:ascii="Times New Roman" w:eastAsia="Times New Roman" w:hAnsi="Times New Roman" w:cs="Times New Roman"/>
                <w:color w:val="000000"/>
                <w:sz w:val="22"/>
                <w:szCs w:val="22"/>
              </w:rPr>
              <w:t>applicant to solve accounting problems similar to those encountered on the job is an example of construct validity.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lastRenderedPageBreak/>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False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Reflective Thinking</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21. Construct validity refers to the extent to which a selection tool measures a trait, such as </w:t>
            </w:r>
            <w:r>
              <w:rPr>
                <w:rFonts w:ascii="Times New Roman" w:eastAsia="Times New Roman" w:hAnsi="Times New Roman" w:cs="Times New Roman"/>
                <w:color w:val="000000"/>
                <w:sz w:val="22"/>
                <w:szCs w:val="22"/>
              </w:rPr>
              <w:t>intelligence and anxiety.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22. Most organizations require application forms to be completed because they provide a fairly quick and systematic means of obtaining a variety of information about the </w:t>
            </w:r>
            <w:r>
              <w:rPr>
                <w:rFonts w:ascii="Times New Roman" w:eastAsia="Times New Roman" w:hAnsi="Times New Roman" w:cs="Times New Roman"/>
                <w:color w:val="000000"/>
                <w:sz w:val="22"/>
                <w:szCs w:val="22"/>
              </w:rPr>
              <w:t>applicant.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MGHR.SNEL.17.6-2</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w:t>
                  </w:r>
                  <w:r>
                    <w:rPr>
                      <w:rFonts w:ascii="Times New Roman" w:eastAsia="Times New Roman" w:hAnsi="Times New Roman" w:cs="Times New Roman"/>
                      <w:color w:val="000000"/>
                      <w:sz w:val="22"/>
                      <w:szCs w:val="22"/>
                    </w:rPr>
                    <w:t>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23. On application forms, questions about arrests are not permissible.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3044"/>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MGHR.SNEL.17.6-2</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Ethics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24. Firms that operate in more than one state can easily develop one form to use in all locations.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lastRenderedPageBreak/>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False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MGHR.SNEL.17.6-2</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25. Most large companies accept applications online.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3545"/>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MGHR.SNEL.17.6-2</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States - BUSPROG: </w:t>
                  </w:r>
                  <w:r>
                    <w:rPr>
                      <w:rFonts w:ascii="Times New Roman" w:eastAsia="Times New Roman" w:hAnsi="Times New Roman" w:cs="Times New Roman"/>
                      <w:color w:val="000000"/>
                      <w:sz w:val="22"/>
                      <w:szCs w:val="22"/>
                    </w:rPr>
                    <w:t>Technology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26. ​A key advantage of accepting applications online is that companies can recruit candidates and fill their job openings much faster.</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3545"/>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MGHR.SNEL.17.6-2</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Technology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27. To </w:t>
            </w:r>
            <w:r>
              <w:rPr>
                <w:rFonts w:ascii="Times New Roman" w:eastAsia="Times New Roman" w:hAnsi="Times New Roman" w:cs="Times New Roman"/>
                <w:color w:val="000000"/>
                <w:sz w:val="22"/>
                <w:szCs w:val="22"/>
              </w:rPr>
              <w:t>protect themselves from hiring potentially bad employees, organizations are encouraged to ask job applicants about past arrests on biographical information blanks.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False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28. In highly structured </w:t>
            </w:r>
            <w:r>
              <w:rPr>
                <w:rFonts w:ascii="Times New Roman" w:eastAsia="Times New Roman" w:hAnsi="Times New Roman" w:cs="Times New Roman"/>
                <w:color w:val="000000"/>
                <w:sz w:val="22"/>
                <w:szCs w:val="22"/>
              </w:rPr>
              <w:t>interviews, the interviewer determines the course that the interview will follow as each question is asked.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w:t>
                  </w:r>
                  <w:r>
                    <w:rPr>
                      <w:rFonts w:ascii="Times New Roman" w:eastAsia="Times New Roman" w:hAnsi="Times New Roman" w:cs="Times New Roman"/>
                      <w:color w:val="000000"/>
                      <w:sz w:val="22"/>
                      <w:szCs w:val="22"/>
                    </w:rPr>
                    <w:t>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29. Structured interviews are less likely than nondirective interviews to be attacked in court.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States - OH - </w:t>
                  </w:r>
                  <w:r>
                    <w:rPr>
                      <w:rFonts w:ascii="Times New Roman" w:eastAsia="Times New Roman" w:hAnsi="Times New Roman" w:cs="Times New Roman"/>
                      <w:color w:val="000000"/>
                      <w:sz w:val="22"/>
                      <w:szCs w:val="22"/>
                    </w:rPr>
                    <w:t>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30. A behavioral description interview focuses on hypothetical situations.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False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31. Organizations should try to avoid using telephone reference checks </w:t>
            </w:r>
            <w:r>
              <w:rPr>
                <w:rFonts w:ascii="Times New Roman" w:eastAsia="Times New Roman" w:hAnsi="Times New Roman" w:cs="Times New Roman"/>
                <w:color w:val="000000"/>
                <w:sz w:val="22"/>
                <w:szCs w:val="22"/>
              </w:rPr>
              <w:t>because they are less reliable than written references.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3545"/>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False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MGHR.SNEL.17.6-4</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Technology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lastRenderedPageBreak/>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32. In most instances, employers can legally use polygraph tests to screen applicants.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3545"/>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False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Technology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33. "Lie detectors" legally include pencil-and-paper honesty tests in addition to mechanical </w:t>
            </w:r>
            <w:r>
              <w:rPr>
                <w:rFonts w:ascii="Times New Roman" w:eastAsia="Times New Roman" w:hAnsi="Times New Roman" w:cs="Times New Roman"/>
                <w:color w:val="000000"/>
                <w:sz w:val="22"/>
                <w:szCs w:val="22"/>
              </w:rPr>
              <w:t>and electronic devices.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3545"/>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False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BUSPORG: Technology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34. Because of legislation prohibiting their use except in special occupations, use of lie detectors in private firms is extremely low.</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3545"/>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Technology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35. Sequential interviews are very common.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lastRenderedPageBreak/>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36. Most interviews take place in person.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States - BUSPROG - Analytic - Business </w:t>
                  </w:r>
                  <w:r>
                    <w:rPr>
                      <w:rFonts w:ascii="Times New Roman" w:eastAsia="Times New Roman" w:hAnsi="Times New Roman" w:cs="Times New Roman"/>
                      <w:color w:val="000000"/>
                      <w:sz w:val="22"/>
                      <w:szCs w:val="22"/>
                    </w:rPr>
                    <w:t>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37. Federal courts have significantly expanded the areas of questioning permitted during an interview.</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False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Reflective Thinking</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38. Legally, medical </w:t>
            </w:r>
            <w:r>
              <w:rPr>
                <w:rFonts w:ascii="Times New Roman" w:eastAsia="Times New Roman" w:hAnsi="Times New Roman" w:cs="Times New Roman"/>
                <w:color w:val="000000"/>
                <w:sz w:val="22"/>
                <w:szCs w:val="22"/>
              </w:rPr>
              <w:t>examinations can be administered to an applicant before he or she has been made a conditional employment offer.</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3545"/>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w:t>
                  </w:r>
                  <w:r>
                    <w:rPr>
                      <w:rFonts w:ascii="Times New Roman" w:eastAsia="Times New Roman" w:hAnsi="Times New Roman" w:cs="Times New Roman"/>
                      <w:color w:val="000000"/>
                      <w:sz w:val="22"/>
                      <w:szCs w:val="22"/>
                    </w:rPr>
                    <w:t xml:space="preserve"> States - BUSPROG: Technology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39. The Americans with Disabilities Act severely limits the types of medical inquiries and examinations that employers may use.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lastRenderedPageBreak/>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Reflective Thinking</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40. It is inappropriate for an interviewer to ask men if they are married or have children.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3044"/>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False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States - </w:t>
                  </w:r>
                  <w:r>
                    <w:rPr>
                      <w:rFonts w:ascii="Times New Roman" w:eastAsia="Times New Roman" w:hAnsi="Times New Roman" w:cs="Times New Roman"/>
                      <w:color w:val="000000"/>
                      <w:sz w:val="22"/>
                      <w:szCs w:val="22"/>
                    </w:rPr>
                    <w:t>BUSPROG: Ethics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41. A pre-employment test is a subjective measure of behavior.</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False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42. ​Based on the Privacy Act </w:t>
            </w:r>
            <w:r>
              <w:rPr>
                <w:rFonts w:ascii="Times New Roman" w:eastAsia="Times New Roman" w:hAnsi="Times New Roman" w:cs="Times New Roman"/>
                <w:color w:val="000000"/>
                <w:sz w:val="22"/>
                <w:szCs w:val="22"/>
              </w:rPr>
              <w:t>of 1974, individuals have a legal right to examine reference documentation about them.</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MGHR.SNEL.17.6-4</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States - BUSPROG - </w:t>
                  </w:r>
                  <w:r>
                    <w:rPr>
                      <w:rFonts w:ascii="Times New Roman" w:eastAsia="Times New Roman" w:hAnsi="Times New Roman" w:cs="Times New Roman"/>
                      <w:color w:val="000000"/>
                      <w:sz w:val="22"/>
                      <w:szCs w:val="22"/>
                    </w:rPr>
                    <w:t>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43. Measures of general intelligence, such as IQ tests, are not generally regarded as good predictors of job </w:t>
            </w:r>
            <w:r>
              <w:rPr>
                <w:rFonts w:ascii="Times New Roman" w:eastAsia="Times New Roman" w:hAnsi="Times New Roman" w:cs="Times New Roman"/>
                <w:color w:val="000000"/>
                <w:sz w:val="22"/>
                <w:szCs w:val="22"/>
              </w:rPr>
              <w:t>performance across a variety of jobs.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False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lastRenderedPageBreak/>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44. Extroversion refers to the degree to which someone is insightful, creative, artistic, and curious.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False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Reflective Thinking</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45. Personality tests measure such things</w:t>
            </w:r>
            <w:r>
              <w:rPr>
                <w:rFonts w:ascii="Times New Roman" w:eastAsia="Times New Roman" w:hAnsi="Times New Roman" w:cs="Times New Roman"/>
                <w:color w:val="000000"/>
                <w:sz w:val="22"/>
                <w:szCs w:val="22"/>
              </w:rPr>
              <w:t xml:space="preserve"> as agreeableness, extroversion, and openness to experience.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States - BUSPROG - Analytic - Business knowledge </w:t>
                  </w:r>
                  <w:r>
                    <w:rPr>
                      <w:rFonts w:ascii="Times New Roman" w:eastAsia="Times New Roman" w:hAnsi="Times New Roman" w:cs="Times New Roman"/>
                      <w:color w:val="000000"/>
                      <w:sz w:val="22"/>
                      <w:szCs w:val="22"/>
                    </w:rPr>
                    <w:t>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46. Conscientiousness refers to the degree to which someone is trusting, amiable, cooperative, and flexible.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False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Bloom's: </w:t>
                  </w:r>
                  <w:r>
                    <w:rPr>
                      <w:rFonts w:ascii="Times New Roman" w:eastAsia="Times New Roman" w:hAnsi="Times New Roman" w:cs="Times New Roman"/>
                      <w:color w:val="000000"/>
                      <w:sz w:val="22"/>
                      <w:szCs w:val="22"/>
                    </w:rPr>
                    <w:t>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47. Openness to experience refers to the degree to which someone is insightful, creative, artistic, and curious.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lastRenderedPageBreak/>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48. Personality tests can inadvertently discriminate against </w:t>
            </w:r>
            <w:r>
              <w:rPr>
                <w:rFonts w:ascii="Times New Roman" w:eastAsia="Times New Roman" w:hAnsi="Times New Roman" w:cs="Times New Roman"/>
                <w:color w:val="000000"/>
                <w:sz w:val="22"/>
                <w:szCs w:val="22"/>
              </w:rPr>
              <w:t>individuals who would otherwise perform effectively.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States - BUSPROG - Analytic - Business knowledge and </w:t>
                  </w:r>
                  <w:r>
                    <w:rPr>
                      <w:rFonts w:ascii="Times New Roman" w:eastAsia="Times New Roman" w:hAnsi="Times New Roman" w:cs="Times New Roman"/>
                      <w:color w:val="000000"/>
                      <w:sz w:val="22"/>
                      <w:szCs w:val="22"/>
                    </w:rPr>
                    <w:t>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49. Physical ability tests tend to predict performance, accidents, and injuries.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50. Because of the </w:t>
            </w:r>
            <w:r>
              <w:rPr>
                <w:rFonts w:ascii="Times New Roman" w:eastAsia="Times New Roman" w:hAnsi="Times New Roman" w:cs="Times New Roman"/>
                <w:color w:val="000000"/>
                <w:sz w:val="22"/>
                <w:szCs w:val="22"/>
              </w:rPr>
              <w:t>physical differences between the genders, physical ability tests should be carefully validated on the basis of the essential functions of the job.</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51. If a work sample test includes major job </w:t>
            </w:r>
            <w:r>
              <w:rPr>
                <w:rFonts w:ascii="Times New Roman" w:eastAsia="Times New Roman" w:hAnsi="Times New Roman" w:cs="Times New Roman"/>
                <w:color w:val="000000"/>
                <w:sz w:val="22"/>
                <w:szCs w:val="22"/>
              </w:rPr>
              <w:t>functions and predicts job success, it has content validity.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lastRenderedPageBreak/>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States - BUSPROG - Analytic - Business knowledge </w:t>
                  </w:r>
                  <w:r>
                    <w:rPr>
                      <w:rFonts w:ascii="Times New Roman" w:eastAsia="Times New Roman" w:hAnsi="Times New Roman" w:cs="Times New Roman"/>
                      <w:color w:val="000000"/>
                      <w:sz w:val="22"/>
                      <w:szCs w:val="22"/>
                    </w:rPr>
                    <w:t>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52. If a work sample test includes major job functions and predicts job success, it has construct validity.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False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53. Employment interviews can serve as a public relations tool for employers.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States - BUSPROG - Analytic </w:t>
                  </w:r>
                  <w:r>
                    <w:rPr>
                      <w:rFonts w:ascii="Times New Roman" w:eastAsia="Times New Roman" w:hAnsi="Times New Roman" w:cs="Times New Roman"/>
                      <w:color w:val="000000"/>
                      <w:sz w:val="22"/>
                      <w:szCs w:val="22"/>
                    </w:rPr>
                    <w:t>-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54. "Tell me more about your experiences on your last job" is an example of a nondirective interview question.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55. Data obtained from nondirective interviews are difficult to validate.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lastRenderedPageBreak/>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w:t>
                  </w:r>
                  <w:r>
                    <w:rPr>
                      <w:rFonts w:ascii="Times New Roman" w:eastAsia="Times New Roman" w:hAnsi="Times New Roman" w:cs="Times New Roman"/>
                      <w:color w:val="000000"/>
                      <w:sz w:val="22"/>
                      <w:szCs w:val="22"/>
                    </w:rPr>
                    <w:t>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56. A situational interview asks the applicant what they actually did in a given situation.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False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States - OH - DISC: </w:t>
                  </w:r>
                  <w:r>
                    <w:rPr>
                      <w:rFonts w:ascii="Times New Roman" w:eastAsia="Times New Roman" w:hAnsi="Times New Roman" w:cs="Times New Roman"/>
                      <w:color w:val="000000"/>
                      <w:sz w:val="22"/>
                      <w:szCs w:val="22"/>
                    </w:rPr>
                    <w:t>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57. Situational interviews ask the applicant how they would respond, while behavioral description interviews ask the applicant how they did respond.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58. </w:t>
            </w:r>
            <w:r>
              <w:rPr>
                <w:rFonts w:ascii="Times New Roman" w:eastAsia="Times New Roman" w:hAnsi="Times New Roman" w:cs="Times New Roman"/>
                <w:color w:val="000000"/>
                <w:sz w:val="22"/>
                <w:szCs w:val="22"/>
              </w:rPr>
              <w:t>Behavioral description interviews are based on hypothetical situations.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False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w:t>
                  </w:r>
                  <w:r>
                    <w:rPr>
                      <w:rFonts w:ascii="Times New Roman" w:eastAsia="Times New Roman" w:hAnsi="Times New Roman" w:cs="Times New Roman"/>
                      <w:color w:val="000000"/>
                      <w:sz w:val="22"/>
                      <w:szCs w:val="22"/>
                    </w:rPr>
                    <w:t xml:space="preserve">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59. Behavioral description interviews appear to be more effective than situational interviews, especially for higher-level positions.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lastRenderedPageBreak/>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States - OH - </w:t>
                  </w:r>
                  <w:r>
                    <w:rPr>
                      <w:rFonts w:ascii="Times New Roman" w:eastAsia="Times New Roman" w:hAnsi="Times New Roman" w:cs="Times New Roman"/>
                      <w:color w:val="000000"/>
                      <w:sz w:val="22"/>
                      <w:szCs w:val="22"/>
                    </w:rPr>
                    <w:t>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60. HRM specialists have found that panel interviews lead to higher reliability and shorter decision-making period than one-to-one interviews.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61. Video </w:t>
            </w:r>
            <w:r>
              <w:rPr>
                <w:rFonts w:ascii="Times New Roman" w:eastAsia="Times New Roman" w:hAnsi="Times New Roman" w:cs="Times New Roman"/>
                <w:color w:val="000000"/>
                <w:sz w:val="22"/>
                <w:szCs w:val="22"/>
              </w:rPr>
              <w:t>interviews have the advantages of speed and cost effectiveness.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3545"/>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Technology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62. Federal law requires comprehensive background checks for all child care providers and prohibits convicted felons from engaging in financial and security-oriented </w:t>
            </w:r>
            <w:r>
              <w:rPr>
                <w:rFonts w:ascii="Times New Roman" w:eastAsia="Times New Roman" w:hAnsi="Times New Roman" w:cs="Times New Roman"/>
                <w:color w:val="000000"/>
                <w:sz w:val="22"/>
                <w:szCs w:val="22"/>
              </w:rPr>
              <w:t>transactions.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MGHR.SNEL.17.6-4</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Reflective Thinking</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63. Police, firefighting, and teaching areas appear to be more prone to discrimination litigation.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Reflective Thinking</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64. It is much easier to measure what individuals can do than what they will do.</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3252"/>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MGHR.SNEL.17.6-6</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Analytic</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65. In the </w:t>
            </w:r>
            <w:r>
              <w:rPr>
                <w:rFonts w:ascii="Times New Roman" w:eastAsia="Times New Roman" w:hAnsi="Times New Roman" w:cs="Times New Roman"/>
                <w:color w:val="000000"/>
                <w:sz w:val="22"/>
                <w:szCs w:val="22"/>
              </w:rPr>
              <w:t>clinical approach to selection, different evaluators assign different weights to an applicant's strengths and weaknesses.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MGHR.SNEL.17.6-6</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66. The clinical approach to selection eliminates personal biases and </w:t>
            </w:r>
            <w:r>
              <w:rPr>
                <w:rFonts w:ascii="Times New Roman" w:eastAsia="Times New Roman" w:hAnsi="Times New Roman" w:cs="Times New Roman"/>
                <w:color w:val="000000"/>
                <w:sz w:val="22"/>
                <w:szCs w:val="22"/>
              </w:rPr>
              <w:t>stereotypes.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False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MGHR.SNEL.17.6-6</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w:t>
                  </w:r>
                  <w:r>
                    <w:rPr>
                      <w:rFonts w:ascii="Times New Roman" w:eastAsia="Times New Roman" w:hAnsi="Times New Roman" w:cs="Times New Roman"/>
                      <w:color w:val="000000"/>
                      <w:sz w:val="22"/>
                      <w:szCs w:val="22"/>
                    </w:rPr>
                    <w:t>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lastRenderedPageBreak/>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67. The statistical approach to decision making is less objective than the clinical approach.</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False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MGHR.SNEL.17.6-6</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68. A selection model is compensatory if it requires </w:t>
            </w:r>
            <w:r>
              <w:rPr>
                <w:rFonts w:ascii="Times New Roman" w:eastAsia="Times New Roman" w:hAnsi="Times New Roman" w:cs="Times New Roman"/>
                <w:color w:val="000000"/>
                <w:sz w:val="22"/>
                <w:szCs w:val="22"/>
              </w:rPr>
              <w:t>applicants to achieve some minimum level of proficiency on all selection dimensions.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False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MGHR.SNEL.17.6-6</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States - BUSPROG - </w:t>
                  </w:r>
                  <w:r>
                    <w:rPr>
                      <w:rFonts w:ascii="Times New Roman" w:eastAsia="Times New Roman" w:hAnsi="Times New Roman" w:cs="Times New Roman"/>
                      <w:color w:val="000000"/>
                      <w:sz w:val="22"/>
                      <w:szCs w:val="22"/>
                    </w:rPr>
                    <w:t>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69. With a compensatory model, a low score on one selection test may not eliminate a candidate if he or she gets a high</w:t>
            </w:r>
            <w:r>
              <w:rPr>
                <w:rFonts w:ascii="Times New Roman" w:eastAsia="Times New Roman" w:hAnsi="Times New Roman" w:cs="Times New Roman"/>
                <w:color w:val="000000"/>
                <w:sz w:val="22"/>
                <w:szCs w:val="22"/>
              </w:rPr>
              <w:t xml:space="preserve"> score on another test.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MGHR.SNEL.17.6-6</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70. The multiple hurdle model is a sequential strategy in which only the applicants with the highest scores at an initial test stage go on to subsequent stages.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MGHR.SNEL.17.6-6</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lastRenderedPageBreak/>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States - OH - DISC: </w:t>
                  </w:r>
                  <w:r>
                    <w:rPr>
                      <w:rFonts w:ascii="Times New Roman" w:eastAsia="Times New Roman" w:hAnsi="Times New Roman" w:cs="Times New Roman"/>
                      <w:color w:val="000000"/>
                      <w:sz w:val="22"/>
                      <w:szCs w:val="22"/>
                    </w:rPr>
                    <w:t>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71. The selection ratio is the ratio of the number of applicants to be selected to the total number of applicants.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True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r>
                    <w:rPr>
                      <w:rFonts w:ascii="Times New Roman" w:eastAsia="Times New Roman" w:hAnsi="Times New Roman" w:cs="Times New Roman"/>
                      <w:color w:val="000000"/>
                      <w:sz w:val="22"/>
                      <w:szCs w:val="22"/>
                    </w:rPr>
                    <w:t>False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True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MGHR.SNEL.17.6-6</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72. The type of information obtained from an </w:t>
            </w:r>
            <w:r>
              <w:rPr>
                <w:rFonts w:ascii="Times New Roman" w:eastAsia="Times New Roman" w:hAnsi="Times New Roman" w:cs="Times New Roman"/>
                <w:color w:val="000000"/>
                <w:sz w:val="22"/>
                <w:szCs w:val="22"/>
              </w:rPr>
              <w:t>applicant should be based 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091"/>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job specifications.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the biographical data set.</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manning tables.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the HR manager's preferences.</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73. What is usually the first step in the selection process?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356"/>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Reference check</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Submission of resume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Interviews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Background checks</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States - BUSPROG - Analytic - Business knowledge </w:t>
                  </w:r>
                  <w:r>
                    <w:rPr>
                      <w:rFonts w:ascii="Times New Roman" w:eastAsia="Times New Roman" w:hAnsi="Times New Roman" w:cs="Times New Roman"/>
                      <w:color w:val="000000"/>
                      <w:sz w:val="22"/>
                      <w:szCs w:val="22"/>
                    </w:rPr>
                    <w:t>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74. Which of the following should NOT be asked on an application form?</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252"/>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Application date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References</w:t>
                  </w:r>
                </w:p>
              </w:tc>
            </w:tr>
            <w:tr w:rsidR="00310620">
              <w:tc>
                <w:tcPr>
                  <w:tcW w:w="400" w:type="dxa"/>
                  <w:tcMar>
                    <w:top w:w="0" w:type="dxa"/>
                    <w:left w:w="0" w:type="dxa"/>
                    <w:bottom w:w="0" w:type="dxa"/>
                    <w:right w:w="0" w:type="dxa"/>
                  </w:tcMar>
                </w:tcPr>
                <w:p w:rsidR="00310620" w:rsidRDefault="001F457D">
                  <w:r>
                    <w:rPr>
                      <w:color w:val="000000"/>
                      <w:sz w:val="20"/>
                      <w:szCs w:val="20"/>
                    </w:rPr>
                    <w:lastRenderedPageBreak/>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National origin</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Criminal convictions</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MGHR.SNEL.17.6-2</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States - OH - DISC: </w:t>
                  </w:r>
                  <w:r>
                    <w:rPr>
                      <w:rFonts w:ascii="Times New Roman" w:eastAsia="Times New Roman" w:hAnsi="Times New Roman" w:cs="Times New Roman"/>
                      <w:color w:val="000000"/>
                      <w:sz w:val="22"/>
                      <w:szCs w:val="22"/>
                    </w:rPr>
                    <w:t>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75. The interview remains a mainstay of selection because of all of the following, EXCEPT: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043"/>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it absolves the organization of legal liability.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it is practical.</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it serves public relations purposes.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interviewers maintain confidence in their judgments.</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76. The difference between the situational interview and the behavioral description interview is that: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180"/>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there is no difference, the terms are synonymous.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pacing w:val="4"/>
                      <w:sz w:val="22"/>
                      <w:szCs w:val="22"/>
                    </w:rPr>
                    <w:t>the</w:t>
                  </w:r>
                  <w:r>
                    <w:rPr>
                      <w:rFonts w:ascii="Times New Roman" w:eastAsia="Times New Roman" w:hAnsi="Times New Roman" w:cs="Times New Roman"/>
                      <w:color w:val="000000"/>
                      <w:sz w:val="22"/>
                      <w:szCs w:val="22"/>
                    </w:rPr>
                    <w:t xml:space="preserve"> situational interview is for technical positions, while </w:t>
                  </w:r>
                  <w:r>
                    <w:rPr>
                      <w:rFonts w:ascii="Times New Roman" w:eastAsia="Times New Roman" w:hAnsi="Times New Roman" w:cs="Times New Roman"/>
                      <w:color w:val="000000"/>
                      <w:spacing w:val="3"/>
                      <w:sz w:val="22"/>
                      <w:szCs w:val="22"/>
                    </w:rPr>
                    <w:t>the</w:t>
                  </w:r>
                  <w:r>
                    <w:rPr>
                      <w:rFonts w:ascii="Times New Roman" w:eastAsia="Times New Roman" w:hAnsi="Times New Roman" w:cs="Times New Roman"/>
                      <w:color w:val="000000"/>
                      <w:sz w:val="22"/>
                      <w:szCs w:val="22"/>
                    </w:rPr>
                    <w:t xml:space="preserve"> behavioral description interview applies to upper-level management positions.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 xml:space="preserve">the situational interview is hypothetical, while the behavioral description interview is based upon actual </w:t>
                  </w:r>
                  <w:r>
                    <w:rPr>
                      <w:rFonts w:ascii="Times New Roman" w:eastAsia="Times New Roman" w:hAnsi="Times New Roman" w:cs="Times New Roman"/>
                      <w:color w:val="000000"/>
                      <w:sz w:val="22"/>
                      <w:szCs w:val="22"/>
                    </w:rPr>
                    <w:t>experience.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the behavioral description interview is hypothetical, while the situational interview is based upon actual experience.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77. During the selection procedure, an applicant may be rejected: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809"/>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 xml:space="preserve">after the </w:t>
                  </w:r>
                  <w:r>
                    <w:rPr>
                      <w:rFonts w:ascii="Times New Roman" w:eastAsia="Times New Roman" w:hAnsi="Times New Roman" w:cs="Times New Roman"/>
                      <w:color w:val="000000"/>
                      <w:sz w:val="22"/>
                      <w:szCs w:val="22"/>
                    </w:rPr>
                    <w:t>preliminary interview.</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after completing the application blank.</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after selection test results are received.</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at any step in the procedure.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lastRenderedPageBreak/>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78. Regardless of the selection methods used, it is essential that the </w:t>
            </w:r>
            <w:r>
              <w:rPr>
                <w:rFonts w:ascii="Times New Roman" w:eastAsia="Times New Roman" w:hAnsi="Times New Roman" w:cs="Times New Roman"/>
                <w:color w:val="000000"/>
                <w:sz w:val="22"/>
                <w:szCs w:val="22"/>
              </w:rPr>
              <w:t>selection procedure be: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571"/>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lengthy and thorough.</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quick and efficient.</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reliable and valid.</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a positive experience for applicants.</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79. The degree to which selection procedures yield comparable data over</w:t>
            </w:r>
            <w:r>
              <w:rPr>
                <w:rFonts w:ascii="Times New Roman" w:eastAsia="Times New Roman" w:hAnsi="Times New Roman" w:cs="Times New Roman"/>
                <w:color w:val="000000"/>
                <w:sz w:val="22"/>
                <w:szCs w:val="22"/>
              </w:rPr>
              <w:t xml:space="preserve"> a period of time is known as: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482"/>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consistency.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reliability.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validity.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conformity.</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States - BUSPROG - Analytic - </w:t>
                  </w:r>
                  <w:r>
                    <w:rPr>
                      <w:rFonts w:ascii="Times New Roman" w:eastAsia="Times New Roman" w:hAnsi="Times New Roman" w:cs="Times New Roman"/>
                      <w:color w:val="000000"/>
                      <w:sz w:val="22"/>
                      <w:szCs w:val="22"/>
                    </w:rPr>
                    <w:t>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80. If two or more methods yield consistent results, the selection procedure can be described as: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716"/>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 xml:space="preserve">having predictive </w:t>
                  </w:r>
                  <w:r>
                    <w:rPr>
                      <w:rFonts w:ascii="Times New Roman" w:eastAsia="Times New Roman" w:hAnsi="Times New Roman" w:cs="Times New Roman"/>
                      <w:color w:val="000000"/>
                      <w:sz w:val="22"/>
                      <w:szCs w:val="22"/>
                    </w:rPr>
                    <w:t>validity.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being reliable.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being redundant.</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having content validity.</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States - BUSPROG - Analytic - Business knowledge </w:t>
                  </w:r>
                  <w:r>
                    <w:rPr>
                      <w:rFonts w:ascii="Times New Roman" w:eastAsia="Times New Roman" w:hAnsi="Times New Roman" w:cs="Times New Roman"/>
                      <w:color w:val="000000"/>
                      <w:sz w:val="22"/>
                      <w:szCs w:val="22"/>
                    </w:rPr>
                    <w:t>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lastRenderedPageBreak/>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81. The </w:t>
            </w:r>
            <w:r>
              <w:rPr>
                <w:rFonts w:ascii="Times New Roman" w:eastAsia="Times New Roman" w:hAnsi="Times New Roman" w:cs="Times New Roman"/>
                <w:i/>
                <w:iCs/>
                <w:color w:val="000000"/>
                <w:sz w:val="22"/>
                <w:szCs w:val="22"/>
              </w:rPr>
              <w:t>Uniform Guidelines</w:t>
            </w:r>
            <w:r>
              <w:rPr>
                <w:rFonts w:ascii="Times New Roman" w:eastAsia="Times New Roman" w:hAnsi="Times New Roman" w:cs="Times New Roman"/>
                <w:color w:val="000000"/>
                <w:sz w:val="22"/>
                <w:szCs w:val="22"/>
              </w:rPr>
              <w:t xml:space="preserve"> recognizes and accepts all of the following approaches to validation EXCEPT: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600"/>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criterion-related validity.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content validity.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utility validity.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construct validity.</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82. The degree to which a test or selection procedure measures a person’s attributes is termed: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311"/>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evidence.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accuracy.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reliability.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validity.</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83. The extent to which good performance on a test correlates with high marks on a performance review is an example of:</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600"/>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criterion-related validity.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clinical approach.</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construct validity.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cross-validation.</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84. Typically, establishing validity is a matter of comparing selection test scores: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781"/>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to weighted scores on the candidates’ application.</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to supervisors' performance ratings.</w:t>
                  </w:r>
                </w:p>
              </w:tc>
            </w:tr>
            <w:tr w:rsidR="00310620">
              <w:tc>
                <w:tcPr>
                  <w:tcW w:w="400" w:type="dxa"/>
                  <w:tcMar>
                    <w:top w:w="0" w:type="dxa"/>
                    <w:left w:w="0" w:type="dxa"/>
                    <w:bottom w:w="0" w:type="dxa"/>
                    <w:right w:w="0" w:type="dxa"/>
                  </w:tcMar>
                </w:tcPr>
                <w:p w:rsidR="00310620" w:rsidRDefault="001F457D">
                  <w:r>
                    <w:rPr>
                      <w:color w:val="000000"/>
                      <w:sz w:val="20"/>
                      <w:szCs w:val="20"/>
                    </w:rPr>
                    <w:lastRenderedPageBreak/>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 xml:space="preserve">to previous scores done in a similar </w:t>
                  </w:r>
                  <w:r>
                    <w:rPr>
                      <w:rFonts w:ascii="Times New Roman" w:eastAsia="Times New Roman" w:hAnsi="Times New Roman" w:cs="Times New Roman"/>
                      <w:color w:val="000000"/>
                      <w:sz w:val="22"/>
                      <w:szCs w:val="22"/>
                    </w:rPr>
                    <w:t>occupation.</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before and after hiring.</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85. Giving applicants a clerical aptitude test and then tracking their performance six months later is an example of:</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294"/>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predictive validity.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concurrent validity.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 xml:space="preserve">content </w:t>
                  </w:r>
                  <w:r>
                    <w:rPr>
                      <w:rFonts w:ascii="Times New Roman" w:eastAsia="Times New Roman" w:hAnsi="Times New Roman" w:cs="Times New Roman"/>
                      <w:color w:val="000000"/>
                      <w:sz w:val="22"/>
                      <w:szCs w:val="22"/>
                    </w:rPr>
                    <w:t>validity.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correlational validity.</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86. The process in which a test or battery of tests is administered to a different sample (drawn from the same population) for the purpose of verifying the results obtained from the </w:t>
            </w:r>
            <w:r>
              <w:rPr>
                <w:rFonts w:ascii="Times New Roman" w:eastAsia="Times New Roman" w:hAnsi="Times New Roman" w:cs="Times New Roman"/>
                <w:color w:val="000000"/>
                <w:sz w:val="22"/>
                <w:szCs w:val="22"/>
              </w:rPr>
              <w:t>original validation study is called: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416"/>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redundancy validation.</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repeat validation.</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cross-validation.</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inferential validation.</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87. Obtaining criterion data at about the same time as test scores (or </w:t>
            </w:r>
            <w:r>
              <w:rPr>
                <w:rFonts w:ascii="Times New Roman" w:eastAsia="Times New Roman" w:hAnsi="Times New Roman" w:cs="Times New Roman"/>
                <w:color w:val="000000"/>
                <w:sz w:val="22"/>
                <w:szCs w:val="22"/>
              </w:rPr>
              <w:t>other predictive information) is the technique used in: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294"/>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predictive validity.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concurrent validity.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content validity.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correlational validity.</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lastRenderedPageBreak/>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88. The results of a validation study are usually reported in the form of a:</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404"/>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correlation coefficient.</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validity indicator.</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scale from 1 to 10.</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standard deviation.</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States - BUSPROG - Analytic </w:t>
                  </w:r>
                  <w:r>
                    <w:rPr>
                      <w:rFonts w:ascii="Times New Roman" w:eastAsia="Times New Roman" w:hAnsi="Times New Roman" w:cs="Times New Roman"/>
                      <w:color w:val="000000"/>
                      <w:sz w:val="22"/>
                      <w:szCs w:val="22"/>
                    </w:rPr>
                    <w:t>-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89. Validity coefficients range from:</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704"/>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0.00 to 1.00.</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1.00 to 10.00.</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-5.00 to +5.00.</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-1.00 to +1.00.</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90. A validity coefficient of -1.00 indicates a(n):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929"/>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complete lack of correlation.</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error in math.</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perfect negative correlation.</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perfect positive correlation.</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91. Which of the following is </w:t>
            </w:r>
            <w:r>
              <w:rPr>
                <w:rFonts w:ascii="Times New Roman" w:eastAsia="Times New Roman" w:hAnsi="Times New Roman" w:cs="Times New Roman"/>
                <w:color w:val="000000"/>
                <w:sz w:val="22"/>
                <w:szCs w:val="22"/>
              </w:rPr>
              <w:t>an inappropriate interview question?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367"/>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Where did you go to school?</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Have you ever been convicted of a crime?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Where were you born?</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Are you legally authorized to work in the United States?</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Reflective Thinking</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92. _____ require the applicant to perform </w:t>
            </w:r>
            <w:r>
              <w:rPr>
                <w:rFonts w:ascii="Times New Roman" w:eastAsia="Times New Roman" w:hAnsi="Times New Roman" w:cs="Times New Roman"/>
                <w:color w:val="000000"/>
                <w:sz w:val="22"/>
                <w:szCs w:val="22"/>
              </w:rPr>
              <w:t>tasks that are actually a part of the work required on the job.</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404"/>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EEOC tests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Work sample tests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Job knowledge tests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Biographical data tests</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93. According to the “Big Five” factors, _____ means the degree to </w:t>
            </w:r>
            <w:r>
              <w:rPr>
                <w:rFonts w:ascii="Times New Roman" w:eastAsia="Times New Roman" w:hAnsi="Times New Roman" w:cs="Times New Roman"/>
                <w:color w:val="000000"/>
                <w:sz w:val="22"/>
                <w:szCs w:val="22"/>
              </w:rPr>
              <w:t>which someone is talkative, sociable, active, aggressive, and excitable.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977"/>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extroversion</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agreeableness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conscientiousness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neuroticism</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Reflective Thinking</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94. The type of validity assumed to exist when a selection instrument adequately samples the knowledge</w:t>
            </w:r>
            <w:r>
              <w:rPr>
                <w:rFonts w:ascii="Times New Roman" w:eastAsia="Times New Roman" w:hAnsi="Times New Roman" w:cs="Times New Roman"/>
                <w:color w:val="000000"/>
                <w:sz w:val="22"/>
                <w:szCs w:val="22"/>
              </w:rPr>
              <w:t xml:space="preserve"> and skills needed to perform a particular job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600"/>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criterion-related validity.</w:t>
                  </w:r>
                </w:p>
              </w:tc>
            </w:tr>
            <w:tr w:rsidR="00310620">
              <w:tc>
                <w:tcPr>
                  <w:tcW w:w="400" w:type="dxa"/>
                  <w:tcMar>
                    <w:top w:w="0" w:type="dxa"/>
                    <w:left w:w="0" w:type="dxa"/>
                    <w:bottom w:w="0" w:type="dxa"/>
                    <w:right w:w="0" w:type="dxa"/>
                  </w:tcMar>
                </w:tcPr>
                <w:p w:rsidR="00310620" w:rsidRDefault="001F457D">
                  <w:r>
                    <w:rPr>
                      <w:color w:val="000000"/>
                      <w:sz w:val="20"/>
                      <w:szCs w:val="20"/>
                    </w:rPr>
                    <w:lastRenderedPageBreak/>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content validity.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construct validity.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concurrent validity.</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95. According to the “Big Five” factors, _____ refers to the degree to </w:t>
            </w:r>
            <w:r>
              <w:rPr>
                <w:rFonts w:ascii="Times New Roman" w:eastAsia="Times New Roman" w:hAnsi="Times New Roman" w:cs="Times New Roman"/>
                <w:color w:val="000000"/>
                <w:sz w:val="22"/>
                <w:szCs w:val="22"/>
              </w:rPr>
              <w:t>which someone is dependable and organized and perseveres in tasks.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977"/>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conscientiousness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extroversion</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agreeableness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neuroticism</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96. Which is the most direct and the least complicated type of validity</w:t>
            </w:r>
            <w:r>
              <w:rPr>
                <w:rFonts w:ascii="Times New Roman" w:eastAsia="Times New Roman" w:hAnsi="Times New Roman" w:cs="Times New Roman"/>
                <w:color w:val="000000"/>
                <w:sz w:val="22"/>
                <w:szCs w:val="22"/>
              </w:rPr>
              <w:t xml:space="preserve"> to assess?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594"/>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Content validity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Construct validity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Criterion-related validity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Concurrent validity</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w:t>
                  </w:r>
                  <w:r>
                    <w:rPr>
                      <w:rFonts w:ascii="Times New Roman" w:eastAsia="Times New Roman" w:hAnsi="Times New Roman" w:cs="Times New Roman"/>
                      <w:color w:val="000000"/>
                      <w:sz w:val="22"/>
                      <w:szCs w:val="22"/>
                    </w:rPr>
                    <w:t xml:space="preserve">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97. Constructs, or traits, include all of the following EXCEPT: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856"/>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intelligence.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mechanical comprehension.</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physical ability.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anxiety.</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lastRenderedPageBreak/>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98. Intelligence, mechanical comprehension, and anxiety are examples of:</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050"/>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job requirements.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job characteristics.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theories.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constructs.</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99. </w:t>
            </w:r>
            <w:r>
              <w:rPr>
                <w:rFonts w:ascii="Times New Roman" w:eastAsia="Times New Roman" w:hAnsi="Times New Roman" w:cs="Times New Roman"/>
                <w:color w:val="000000"/>
                <w:sz w:val="22"/>
                <w:szCs w:val="22"/>
              </w:rPr>
              <w:t>The purposes served by application forms include all of the following EXCEPT: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899"/>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eliminating the need for interviews.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determining if the applicant meets the minimum requirements.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providing the basis for interview questions.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offering</w:t>
                  </w:r>
                  <w:r>
                    <w:rPr>
                      <w:rFonts w:ascii="Times New Roman" w:eastAsia="Times New Roman" w:hAnsi="Times New Roman" w:cs="Times New Roman"/>
                      <w:color w:val="000000"/>
                      <w:sz w:val="22"/>
                      <w:szCs w:val="22"/>
                    </w:rPr>
                    <w:t xml:space="preserve"> sources for reference checks.</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MGHR.SNEL.17.6-2</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States </w:t>
                  </w:r>
                  <w:r>
                    <w:rPr>
                      <w:rFonts w:ascii="Times New Roman" w:eastAsia="Times New Roman" w:hAnsi="Times New Roman" w:cs="Times New Roman"/>
                      <w:color w:val="000000"/>
                      <w:sz w:val="22"/>
                      <w:szCs w:val="22"/>
                    </w:rPr>
                    <w:t>-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100. Which of the following is inappropriate on an application form?</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774"/>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Asking the applicant to provide high school, college, and post-college attendance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 xml:space="preserve">Asking the applicant to disclose </w:t>
                  </w:r>
                  <w:r>
                    <w:rPr>
                      <w:rFonts w:ascii="Times New Roman" w:eastAsia="Times New Roman" w:hAnsi="Times New Roman" w:cs="Times New Roman"/>
                      <w:color w:val="000000"/>
                      <w:sz w:val="22"/>
                      <w:szCs w:val="22"/>
                    </w:rPr>
                    <w:t>any prior arrests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Asking the applicant to provide names, addresses, and phone numbers of references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Asking the applicant to provide all work experience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MGHR.SNEL.17.6-2</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lastRenderedPageBreak/>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101. Which of the following is inappropriate on </w:t>
            </w:r>
            <w:r>
              <w:rPr>
                <w:rFonts w:ascii="Times New Roman" w:eastAsia="Times New Roman" w:hAnsi="Times New Roman" w:cs="Times New Roman"/>
                <w:color w:val="000000"/>
                <w:sz w:val="22"/>
                <w:szCs w:val="22"/>
              </w:rPr>
              <w:t>an application form?</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017"/>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Indicating whether the applicant has the legal right to work in the U.S.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Making inquiries about the ability of the applicant to perform job functions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High school and college attendance with dates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 xml:space="preserve">References' </w:t>
                  </w:r>
                  <w:r>
                    <w:rPr>
                      <w:rFonts w:ascii="Times New Roman" w:eastAsia="Times New Roman" w:hAnsi="Times New Roman" w:cs="Times New Roman"/>
                      <w:color w:val="000000"/>
                      <w:sz w:val="22"/>
                      <w:szCs w:val="22"/>
                    </w:rPr>
                    <w:t>names, addresses, and phone numbers</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MGHR.SNEL.17.6-2</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w:t>
                  </w:r>
                  <w:r>
                    <w:rPr>
                      <w:rFonts w:ascii="Times New Roman" w:eastAsia="Times New Roman" w:hAnsi="Times New Roman" w:cs="Times New Roman"/>
                      <w:color w:val="000000"/>
                      <w:sz w:val="22"/>
                      <w:szCs w:val="22"/>
                    </w:rPr>
                    <w:t>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102. According to studies, _____ of applicants test positive for drugs.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337"/>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One-third</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About one-quarter</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Ten percent</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Less than five percent</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103. The </w:t>
            </w:r>
            <w:r>
              <w:rPr>
                <w:rFonts w:ascii="Times New Roman" w:eastAsia="Times New Roman" w:hAnsi="Times New Roman" w:cs="Times New Roman"/>
                <w:color w:val="000000"/>
                <w:sz w:val="22"/>
                <w:szCs w:val="22"/>
              </w:rPr>
              <w:t>use of polygraph tests to screen applicants: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149"/>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is a recommended procedure for all potential employees.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should be used only in high-security employment areas.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is prohibited by federal law for most private employers.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is prohibited by</w:t>
                  </w:r>
                  <w:r>
                    <w:rPr>
                      <w:rFonts w:ascii="Times New Roman" w:eastAsia="Times New Roman" w:hAnsi="Times New Roman" w:cs="Times New Roman"/>
                      <w:color w:val="000000"/>
                      <w:sz w:val="22"/>
                      <w:szCs w:val="22"/>
                    </w:rPr>
                    <w:t xml:space="preserve"> executive order for government contractors only.</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3545"/>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Technology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104. Honesty tests have been shown to validly predict all of the following employee outcomes EXCEPT: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903"/>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job satisfaction.</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theft.</w:t>
                  </w:r>
                </w:p>
              </w:tc>
            </w:tr>
            <w:tr w:rsidR="00310620">
              <w:tc>
                <w:tcPr>
                  <w:tcW w:w="400" w:type="dxa"/>
                  <w:tcMar>
                    <w:top w:w="0" w:type="dxa"/>
                    <w:left w:w="0" w:type="dxa"/>
                    <w:bottom w:w="0" w:type="dxa"/>
                    <w:right w:w="0" w:type="dxa"/>
                  </w:tcMar>
                </w:tcPr>
                <w:p w:rsidR="00310620" w:rsidRDefault="001F457D">
                  <w:r>
                    <w:rPr>
                      <w:color w:val="000000"/>
                      <w:sz w:val="20"/>
                      <w:szCs w:val="20"/>
                    </w:rPr>
                    <w:lastRenderedPageBreak/>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absenteeism.</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job performance.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3044"/>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Ethics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105. In the _____ to decision making, those making the</w:t>
            </w:r>
            <w:r>
              <w:rPr>
                <w:rFonts w:ascii="Times New Roman" w:eastAsia="Times New Roman" w:hAnsi="Times New Roman" w:cs="Times New Roman"/>
                <w:color w:val="000000"/>
                <w:sz w:val="22"/>
                <w:szCs w:val="22"/>
              </w:rPr>
              <w:t xml:space="preserve"> selection decision review all the data on the applicants.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929"/>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statistical approach</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clinical approach</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subjective iterative approach</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demonstrated approach</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MGHR.SNEL.17.6-6</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106. The Americans with Disabilities Act explicitly </w:t>
            </w:r>
            <w:r>
              <w:rPr>
                <w:rFonts w:ascii="Times New Roman" w:eastAsia="Times New Roman" w:hAnsi="Times New Roman" w:cs="Times New Roman"/>
                <w:color w:val="000000"/>
                <w:sz w:val="22"/>
                <w:szCs w:val="22"/>
              </w:rPr>
              <w:t>states that: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9991"/>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employers may not test for AIDS or the presence of HIV.</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employers can screen out a prospective employee because he or she has an elevated risk of on-the-job injury.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employers may not test applicants for illegal drug use.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physical exams must be directly related to the requirements of the job.</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Reflective Thinking</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107. Since the passage of the Drug-Free Workplace Act of 1988:</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244"/>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drugs in the workplace are prohibited.</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employers are prohibited from conducting random drug tests.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all employees must submit to drug tests on demand.</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applicants and employees of federal contractors are subject to testing for illegal drug use.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lastRenderedPageBreak/>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Reflective Thinking</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108. A ratio of 0.10, for example, means that _____ percent of the applicants will be selected.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75"/>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0.1</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1</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10</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90</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MGHR.SNEL.17.6-6</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w:t>
                  </w:r>
                  <w:r>
                    <w:rPr>
                      <w:rFonts w:ascii="Times New Roman" w:eastAsia="Times New Roman" w:hAnsi="Times New Roman" w:cs="Times New Roman"/>
                      <w:color w:val="000000"/>
                      <w:sz w:val="22"/>
                      <w:szCs w:val="22"/>
                    </w:rPr>
                    <w:t>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109. According to a report by the U.S. Merit Systems Protection Board, a quasi-judicial agency that serves as the guardian of federal merit systems, structured interviews are _____ as nondirective</w:t>
            </w:r>
            <w:r>
              <w:rPr>
                <w:rFonts w:ascii="Times New Roman" w:eastAsia="Times New Roman" w:hAnsi="Times New Roman" w:cs="Times New Roman"/>
                <w:color w:val="000000"/>
                <w:sz w:val="22"/>
                <w:szCs w:val="22"/>
              </w:rPr>
              <w:t xml:space="preserve"> interviews to predict on-the job performance.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093"/>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twice as likely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half as likely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just as likely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four times as likely</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Reflective Thinking</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110. Which of the following interview questions is appropriate?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321"/>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Why did you leave your last job?</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 xml:space="preserve">Are you a </w:t>
                  </w:r>
                  <w:r>
                    <w:rPr>
                      <w:rFonts w:ascii="Times New Roman" w:eastAsia="Times New Roman" w:hAnsi="Times New Roman" w:cs="Times New Roman"/>
                      <w:color w:val="000000"/>
                      <w:sz w:val="22"/>
                      <w:szCs w:val="22"/>
                    </w:rPr>
                    <w:t>man or a woman?</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How much do you weigh?</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How tall are you?</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States - BUSPROG - Analytic - Business knowledge and analytic </w:t>
                  </w:r>
                  <w:r>
                    <w:rPr>
                      <w:rFonts w:ascii="Times New Roman" w:eastAsia="Times New Roman" w:hAnsi="Times New Roman" w:cs="Times New Roman"/>
                      <w:color w:val="000000"/>
                      <w:sz w:val="22"/>
                      <w:szCs w:val="22"/>
                    </w:rPr>
                    <w:t>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111. Which of the following interview questions is appropriate?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548"/>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What is the origin of your name?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What color are your eyes?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 xml:space="preserve">Have you ever </w:t>
                  </w:r>
                  <w:r>
                    <w:rPr>
                      <w:rFonts w:ascii="Times New Roman" w:eastAsia="Times New Roman" w:hAnsi="Times New Roman" w:cs="Times New Roman"/>
                      <w:color w:val="000000"/>
                      <w:sz w:val="22"/>
                      <w:szCs w:val="22"/>
                    </w:rPr>
                    <w:t>worked under a different name?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Are you a U.S. citizen?</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112. The personality trait of agreeableness refers to:</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169"/>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the degree to which someone is sociable, active, and excitable.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 xml:space="preserve">the degree to which someone is </w:t>
                  </w:r>
                  <w:r>
                    <w:rPr>
                      <w:rFonts w:ascii="Times New Roman" w:eastAsia="Times New Roman" w:hAnsi="Times New Roman" w:cs="Times New Roman"/>
                      <w:color w:val="000000"/>
                      <w:sz w:val="22"/>
                      <w:szCs w:val="22"/>
                    </w:rPr>
                    <w:t>amiable, generous, cooperative, and flexible.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the degree to which someone is secure, independent, and autonomous.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the degree to which someone is dependable and organized.</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113. The personality trait of openness to experience </w:t>
            </w:r>
            <w:r>
              <w:rPr>
                <w:rFonts w:ascii="Times New Roman" w:eastAsia="Times New Roman" w:hAnsi="Times New Roman" w:cs="Times New Roman"/>
                <w:color w:val="000000"/>
                <w:sz w:val="22"/>
                <w:szCs w:val="22"/>
              </w:rPr>
              <w:t>refers to:</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169"/>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the degree to which someone is sociable, active, and excitable.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the degree to which someone is amiable, generous, cooperative, and flexible.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the degree to which someone is secure, independent, and autonomous.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 xml:space="preserve">the </w:t>
                  </w:r>
                  <w:r>
                    <w:rPr>
                      <w:rFonts w:ascii="Times New Roman" w:eastAsia="Times New Roman" w:hAnsi="Times New Roman" w:cs="Times New Roman"/>
                      <w:color w:val="000000"/>
                      <w:sz w:val="22"/>
                      <w:szCs w:val="22"/>
                    </w:rPr>
                    <w:t>degree to which someone is insightful, creative, and curious.</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114. The personality trait of neuroticism refers to:</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169"/>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the degree to which someone is sociable, active, and excitable.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 xml:space="preserve">the degree to which someone is amiable, </w:t>
                  </w:r>
                  <w:r>
                    <w:rPr>
                      <w:rFonts w:ascii="Times New Roman" w:eastAsia="Times New Roman" w:hAnsi="Times New Roman" w:cs="Times New Roman"/>
                      <w:color w:val="000000"/>
                      <w:sz w:val="22"/>
                      <w:szCs w:val="22"/>
                    </w:rPr>
                    <w:t>generous, cooperative, and flexible.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the degree to which someone is secure, independent, and autonomous.</w:t>
                  </w:r>
                </w:p>
              </w:tc>
            </w:tr>
            <w:tr w:rsidR="00310620">
              <w:tc>
                <w:tcPr>
                  <w:tcW w:w="400" w:type="dxa"/>
                  <w:tcMar>
                    <w:top w:w="0" w:type="dxa"/>
                    <w:left w:w="0" w:type="dxa"/>
                    <w:bottom w:w="0" w:type="dxa"/>
                    <w:right w:w="0" w:type="dxa"/>
                  </w:tcMar>
                </w:tcPr>
                <w:p w:rsidR="00310620" w:rsidRDefault="001F457D">
                  <w:r>
                    <w:rPr>
                      <w:color w:val="000000"/>
                      <w:sz w:val="20"/>
                      <w:szCs w:val="20"/>
                    </w:rPr>
                    <w:lastRenderedPageBreak/>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the degree to which someone is insightful, creative, and curious.</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115. Personality tests: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538"/>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 xml:space="preserve">easily demonstrate </w:t>
                  </w:r>
                  <w:r>
                    <w:rPr>
                      <w:rFonts w:ascii="Times New Roman" w:eastAsia="Times New Roman" w:hAnsi="Times New Roman" w:cs="Times New Roman"/>
                      <w:color w:val="000000"/>
                      <w:sz w:val="22"/>
                      <w:szCs w:val="22"/>
                    </w:rPr>
                    <w:t>job-relatedness.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can inadvertently discriminate against individuals who would otherwise perform effectively.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measure intelligence.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measure an applicant's preference for certain activities over others.</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Reflective Thinking</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116. The Uniform CPA Examination </w:t>
            </w:r>
            <w:r>
              <w:rPr>
                <w:rFonts w:ascii="Times New Roman" w:eastAsia="Times New Roman" w:hAnsi="Times New Roman" w:cs="Times New Roman"/>
                <w:color w:val="000000"/>
                <w:sz w:val="22"/>
                <w:szCs w:val="22"/>
              </w:rPr>
              <w:t>used to license certified public accountants is an example of a(n):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111"/>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work sample test</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job knowledge test</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physical ability test</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interest inventory</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117. Which of the following types of tests is </w:t>
            </w:r>
            <w:r>
              <w:rPr>
                <w:rFonts w:ascii="Times New Roman" w:eastAsia="Times New Roman" w:hAnsi="Times New Roman" w:cs="Times New Roman"/>
                <w:color w:val="000000"/>
                <w:sz w:val="22"/>
                <w:szCs w:val="22"/>
              </w:rPr>
              <w:t>increasingly being aided by computer simulations?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332"/>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Personality tests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Physical ability tests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Cognitive ability tests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Work sample tests</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3545"/>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lastRenderedPageBreak/>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Technology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118. Interviews as a method of selection are popular for all of the following reasons EXCEPT: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564"/>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 xml:space="preserve">interviews </w:t>
                  </w:r>
                  <w:r>
                    <w:rPr>
                      <w:rFonts w:ascii="Times New Roman" w:eastAsia="Times New Roman" w:hAnsi="Times New Roman" w:cs="Times New Roman"/>
                      <w:color w:val="000000"/>
                      <w:sz w:val="22"/>
                      <w:szCs w:val="22"/>
                    </w:rPr>
                    <w:t>are the most valid method of selection.</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interviews are practical for dealing with a small number of applicants.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interviews function as a public relations tool.</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interviewers have faith in their ability to make selection judgments.</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119. The type of interview that allows the applicant maximum amount of freedom in determining the course of the discussion is the: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441"/>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nondirective interview.</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depth interview.</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situational interview.</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structured interview.</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States - OH - DISC: </w:t>
                  </w:r>
                  <w:r>
                    <w:rPr>
                      <w:rFonts w:ascii="Times New Roman" w:eastAsia="Times New Roman" w:hAnsi="Times New Roman" w:cs="Times New Roman"/>
                      <w:color w:val="000000"/>
                      <w:sz w:val="22"/>
                      <w:szCs w:val="22"/>
                    </w:rPr>
                    <w:t>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120. The set of standardized questions used in a structured interview is based 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644"/>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job analysis.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hypothetical situations.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the applicant's area of specialization.</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 xml:space="preserve">effective communication </w:t>
                  </w:r>
                  <w:r>
                    <w:rPr>
                      <w:rFonts w:ascii="Times New Roman" w:eastAsia="Times New Roman" w:hAnsi="Times New Roman" w:cs="Times New Roman"/>
                      <w:color w:val="000000"/>
                      <w:sz w:val="22"/>
                      <w:szCs w:val="22"/>
                    </w:rPr>
                    <w:t>techniques.</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lastRenderedPageBreak/>
              <w:t>121. An interview in which an applicant is given a hypothetical incident and is asked how he or she would respond to it is a:</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441"/>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computer interview.</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panel interview.</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situational interview.</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nondirective interview.</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States - OH - </w:t>
                  </w:r>
                  <w:r>
                    <w:rPr>
                      <w:rFonts w:ascii="Times New Roman" w:eastAsia="Times New Roman" w:hAnsi="Times New Roman" w:cs="Times New Roman"/>
                      <w:color w:val="000000"/>
                      <w:sz w:val="22"/>
                      <w:szCs w:val="22"/>
                    </w:rPr>
                    <w:t>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122. "Tell me about the last time you disciplined an employee" is an example of a:</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103"/>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behavioral description interview question.</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panel interview question.</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computer interview question.</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closed response interview question.</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123. “It is late at night before your scheduled vacation. You are all packed and ready to go to bed.You get a phone call from the plant asking you to come in and handle a problem that </w:t>
            </w:r>
            <w:r>
              <w:rPr>
                <w:rFonts w:ascii="Times New Roman" w:eastAsia="Times New Roman" w:hAnsi="Times New Roman" w:cs="Times New Roman"/>
                <w:color w:val="000000"/>
                <w:sz w:val="22"/>
                <w:szCs w:val="22"/>
              </w:rPr>
              <w:t>only you can address. What will you do?” This is an example of a ____ question.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302"/>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behavioral description interview.</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panel interview.</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situational interview.</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nondirective interview.</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Reflective Thinking</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124. A behavioral description interview is more </w:t>
            </w:r>
            <w:r>
              <w:rPr>
                <w:rFonts w:ascii="Times New Roman" w:eastAsia="Times New Roman" w:hAnsi="Times New Roman" w:cs="Times New Roman"/>
                <w:color w:val="000000"/>
                <w:sz w:val="22"/>
                <w:szCs w:val="22"/>
              </w:rPr>
              <w:t>effective than a situational interview for:</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581"/>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lower-level positions.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higher-level positions.</w:t>
                  </w:r>
                </w:p>
              </w:tc>
            </w:tr>
            <w:tr w:rsidR="00310620">
              <w:tc>
                <w:tcPr>
                  <w:tcW w:w="400" w:type="dxa"/>
                  <w:tcMar>
                    <w:top w:w="0" w:type="dxa"/>
                    <w:left w:w="0" w:type="dxa"/>
                    <w:bottom w:w="0" w:type="dxa"/>
                    <w:right w:w="0" w:type="dxa"/>
                  </w:tcMar>
                </w:tcPr>
                <w:p w:rsidR="00310620" w:rsidRDefault="001F457D">
                  <w:r>
                    <w:rPr>
                      <w:color w:val="000000"/>
                      <w:sz w:val="20"/>
                      <w:szCs w:val="20"/>
                    </w:rPr>
                    <w:lastRenderedPageBreak/>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recent college graduates.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first line supervisors.</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125. </w:t>
            </w:r>
            <w:r>
              <w:rPr>
                <w:rFonts w:ascii="Times New Roman" w:eastAsia="Times New Roman" w:hAnsi="Times New Roman" w:cs="Times New Roman"/>
                <w:color w:val="000000"/>
                <w:spacing w:val="5"/>
                <w:sz w:val="22"/>
                <w:szCs w:val="22"/>
              </w:rPr>
              <w:t>Identify a</w:t>
            </w:r>
            <w:r>
              <w:rPr>
                <w:rFonts w:ascii="Times New Roman" w:eastAsia="Times New Roman" w:hAnsi="Times New Roman" w:cs="Times New Roman"/>
                <w:color w:val="000000"/>
                <w:sz w:val="22"/>
                <w:szCs w:val="22"/>
              </w:rPr>
              <w:t xml:space="preserve"> benefit of panel interviews.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292"/>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Cost-efficiency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Unilateral decision making</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pacing w:val="11"/>
                      <w:sz w:val="22"/>
                      <w:szCs w:val="22"/>
                    </w:rPr>
                    <w:t>Longer decision-making period</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Higher reliability because of multiple inputs</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126. ____ interviews are attractive because of their convenience </w:t>
            </w:r>
            <w:r>
              <w:rPr>
                <w:rFonts w:ascii="Times New Roman" w:eastAsia="Times New Roman" w:hAnsi="Times New Roman" w:cs="Times New Roman"/>
                <w:color w:val="000000"/>
                <w:sz w:val="22"/>
                <w:szCs w:val="22"/>
              </w:rPr>
              <w:t>and low cost and they make it easier to interview people in different geographic areas.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398"/>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Video </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Behavioral description</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Panel </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Structured </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127. Which of the following is an inappropriate interview question?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548"/>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Have you ever worked under a different name?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If hired, can you prove your age?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What is your race?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What is your address?</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3044"/>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lastRenderedPageBreak/>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Ethics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128. All of the following questions may be considered appropriate during an interview EXCEPT: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198"/>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 xml:space="preserve">Have you </w:t>
                  </w:r>
                  <w:r>
                    <w:rPr>
                      <w:rFonts w:ascii="Times New Roman" w:eastAsia="Times New Roman" w:hAnsi="Times New Roman" w:cs="Times New Roman"/>
                      <w:color w:val="000000"/>
                      <w:sz w:val="22"/>
                      <w:szCs w:val="22"/>
                    </w:rPr>
                    <w:t>ever been arrested?</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Do you have a legal right to work in the U.S.?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Are you physically able to perform the essential duties of the job?</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Did you finish school?</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3044"/>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Ethics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129. The selection decision should focus 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999"/>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 xml:space="preserve">the strategic objectives of the </w:t>
                  </w:r>
                  <w:r>
                    <w:rPr>
                      <w:rFonts w:ascii="Times New Roman" w:eastAsia="Times New Roman" w:hAnsi="Times New Roman" w:cs="Times New Roman"/>
                      <w:color w:val="000000"/>
                      <w:sz w:val="22"/>
                      <w:szCs w:val="22"/>
                    </w:rPr>
                    <w:t>organization.</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the personality of the applicant and the supervisor.</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the motivation of the applicant.</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both "can-do" and "will-do" factors of the applicant.</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MGHR.SNEL.17.6-6</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130. The “can-do” factors in selection decisions </w:t>
            </w:r>
            <w:r>
              <w:rPr>
                <w:rFonts w:ascii="Times New Roman" w:eastAsia="Times New Roman" w:hAnsi="Times New Roman" w:cs="Times New Roman"/>
                <w:color w:val="000000"/>
                <w:sz w:val="22"/>
                <w:szCs w:val="22"/>
              </w:rPr>
              <w:t>include: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433"/>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skills.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personality.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values.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motivation.</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MGHR.SNEL.17.6-6</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Reflective Thinking</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131. HR staffs should consider all of the following factors during hiring decisions EXCEPT: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180"/>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 xml:space="preserve">Should the individuals be hired according to their highest potential or according to </w:t>
                  </w:r>
                  <w:r>
                    <w:rPr>
                      <w:rFonts w:ascii="Times New Roman" w:eastAsia="Times New Roman" w:hAnsi="Times New Roman" w:cs="Times New Roman"/>
                      <w:color w:val="000000"/>
                      <w:sz w:val="22"/>
                      <w:szCs w:val="22"/>
                    </w:rPr>
                    <w:t>the needs of the organization?</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What effect will the applicants' family situation have on job performance?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To what extent should those applicants who are not qualified but are qualifiable be considered?</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 xml:space="preserve">Should overqualified individuals </w:t>
                  </w:r>
                  <w:r>
                    <w:rPr>
                      <w:rFonts w:ascii="Times New Roman" w:eastAsia="Times New Roman" w:hAnsi="Times New Roman" w:cs="Times New Roman"/>
                      <w:color w:val="000000"/>
                      <w:sz w:val="22"/>
                      <w:szCs w:val="22"/>
                    </w:rPr>
                    <w:t>be considered?</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MGHR.SNEL.17.6-6</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132. Between the two approaches to selection decisions, the statistical approach is considered superior, although the _____ is the most commonly used.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439"/>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qualitative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quantitative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clinical</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subjective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MGHR.SNEL.17.6-6</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133. A selection model that requires an applicant to achieve some minimum level of proficiency on all selection dimensions is referred to as a _____ model.</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751"/>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multiple cutoff</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multiple hurdle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compensatory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contingency</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MGHR.SNEL.17.6-6</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States - </w:t>
                  </w:r>
                  <w:r>
                    <w:rPr>
                      <w:rFonts w:ascii="Times New Roman" w:eastAsia="Times New Roman" w:hAnsi="Times New Roman" w:cs="Times New Roman"/>
                      <w:color w:val="000000"/>
                      <w:sz w:val="22"/>
                      <w:szCs w:val="22"/>
                    </w:rPr>
                    <w:t>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134. The approach to decision making that identifies candidates with the highest scores based on quantitative predictors is the: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948"/>
            </w:tblGrid>
            <w:tr w:rsidR="00310620">
              <w:tc>
                <w:tcPr>
                  <w:tcW w:w="400" w:type="dxa"/>
                  <w:tcMar>
                    <w:top w:w="0" w:type="dxa"/>
                    <w:left w:w="0" w:type="dxa"/>
                    <w:bottom w:w="0" w:type="dxa"/>
                    <w:right w:w="0" w:type="dxa"/>
                  </w:tcMar>
                </w:tcPr>
                <w:p w:rsidR="00310620" w:rsidRDefault="001F457D">
                  <w:r>
                    <w:rPr>
                      <w:color w:val="000000"/>
                      <w:sz w:val="20"/>
                      <w:szCs w:val="20"/>
                    </w:rPr>
                    <w:lastRenderedPageBreak/>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personal judgment approach.</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quantitative approach.</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objective approach.</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statistical approach.</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MGHR.SNEL.17.6-6</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135. A coach who recruits a basketball player who has superb shooting skills but lacks ball-handling and defensive skills is employing a _____ selection decision model.</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787"/>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 xml:space="preserve">multiple </w:t>
                  </w:r>
                  <w:r>
                    <w:rPr>
                      <w:rFonts w:ascii="Times New Roman" w:eastAsia="Times New Roman" w:hAnsi="Times New Roman" w:cs="Times New Roman"/>
                      <w:color w:val="000000"/>
                      <w:sz w:val="22"/>
                      <w:szCs w:val="22"/>
                    </w:rPr>
                    <w:t>hurdle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compensatory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multiple cut-off</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clinical</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Challenging</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MGHR.SNEL.17.6-6</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Reflective Thinking</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w:t>
                  </w:r>
                  <w:r>
                    <w:rPr>
                      <w:rFonts w:ascii="Times New Roman" w:eastAsia="Times New Roman" w:hAnsi="Times New Roman" w:cs="Times New Roman"/>
                      <w:color w:val="000000"/>
                      <w:sz w:val="22"/>
                      <w:szCs w:val="22"/>
                    </w:rPr>
                    <w:t xml:space="preserve">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Application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136. A selection model in which an applicant moves on to the next stage in the process on the condition that she or he satisfies a score criterion on previous parts of the process is referred </w:t>
            </w:r>
            <w:r>
              <w:rPr>
                <w:rFonts w:ascii="Times New Roman" w:eastAsia="Times New Roman" w:hAnsi="Times New Roman" w:cs="Times New Roman"/>
                <w:color w:val="000000"/>
                <w:sz w:val="22"/>
                <w:szCs w:val="22"/>
              </w:rPr>
              <w:t>to as a _____ model.</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751"/>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multiple cutoff</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multiple hurdle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compensatory</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contingency</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MGHR.SNEL.17.6-6</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States - BUSPROG - Analytic - </w:t>
                  </w:r>
                  <w:r>
                    <w:rPr>
                      <w:rFonts w:ascii="Times New Roman" w:eastAsia="Times New Roman" w:hAnsi="Times New Roman" w:cs="Times New Roman"/>
                      <w:color w:val="000000"/>
                      <w:sz w:val="22"/>
                      <w:szCs w:val="22"/>
                    </w:rPr>
                    <w:t>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137. A low selection ratio means: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777"/>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the cutoff score for selection decisions will be relatively low.</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there are very few</w:t>
                  </w:r>
                  <w:r>
                    <w:rPr>
                      <w:rFonts w:ascii="Times New Roman" w:eastAsia="Times New Roman" w:hAnsi="Times New Roman" w:cs="Times New Roman"/>
                      <w:color w:val="000000"/>
                      <w:sz w:val="22"/>
                      <w:szCs w:val="22"/>
                    </w:rPr>
                    <w:t xml:space="preserve"> qualified applicants.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only the most promising applicants will be hired.</w:t>
                  </w:r>
                </w:p>
              </w:tc>
            </w:tr>
            <w:tr w:rsidR="00310620">
              <w:tc>
                <w:tcPr>
                  <w:tcW w:w="400" w:type="dxa"/>
                  <w:tcMar>
                    <w:top w:w="0" w:type="dxa"/>
                    <w:left w:w="0" w:type="dxa"/>
                    <w:bottom w:w="0" w:type="dxa"/>
                    <w:right w:w="0" w:type="dxa"/>
                  </w:tcMar>
                </w:tcPr>
                <w:p w:rsidR="00310620" w:rsidRDefault="001F457D">
                  <w:r>
                    <w:rPr>
                      <w:color w:val="000000"/>
                      <w:sz w:val="20"/>
                      <w:szCs w:val="20"/>
                    </w:rPr>
                    <w:lastRenderedPageBreak/>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little selectivity among applicants will be possible.</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MGHR.SNEL.17.6-6</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138. The “O” in KSAO stands for:</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561"/>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optimal.</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outside.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other factors.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obligation.</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139. State courts have ruled that companies can be held liable for _____ if they fail to do adequate background checks.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410"/>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over recruiting</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staff inflation</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deceptive interviewing</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negligent hiring</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MGHR.SNEL.17.6-4</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140. Generally, _____ reference checks are preferable because they save time and provide for greater candor.</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256"/>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e-mail</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fax</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telephone</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mail</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3545"/>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Easy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MGHR.SNEL.17.6-4</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lastRenderedPageBreak/>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Technology</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Knowledge</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141. One of the drawbacks of pre-employment testing is that it creates the potential for </w:t>
            </w:r>
            <w:r>
              <w:rPr>
                <w:rFonts w:ascii="Times New Roman" w:eastAsia="Times New Roman" w:hAnsi="Times New Roman" w:cs="Times New Roman"/>
                <w:color w:val="000000"/>
                <w:sz w:val="22"/>
                <w:szCs w:val="22"/>
              </w:rPr>
              <w:t>_____.</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851"/>
            </w:tblGrid>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cross-validation</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legal challenges</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employer misunderstanding</w:t>
                  </w:r>
                </w:p>
              </w:tc>
            </w:tr>
            <w:tr w:rsidR="00310620">
              <w:tc>
                <w:tcPr>
                  <w:tcW w:w="400" w:type="dxa"/>
                  <w:tcMar>
                    <w:top w:w="0" w:type="dxa"/>
                    <w:left w:w="0" w:type="dxa"/>
                    <w:bottom w:w="0" w:type="dxa"/>
                    <w:right w:w="0" w:type="dxa"/>
                  </w:tcMar>
                </w:tcPr>
                <w:p w:rsidR="00310620" w:rsidRDefault="001F457D">
                  <w:r>
                    <w:rPr>
                      <w:color w:val="000000"/>
                      <w:sz w:val="20"/>
                      <w:szCs w:val="20"/>
                    </w:rPr>
                    <w:t>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10620" w:rsidRDefault="001F457D">
                  <w:pPr>
                    <w:pStyle w:val="p"/>
                  </w:pPr>
                  <w:r>
                    <w:rPr>
                      <w:rFonts w:ascii="Times New Roman" w:eastAsia="Times New Roman" w:hAnsi="Times New Roman" w:cs="Times New Roman"/>
                      <w:color w:val="000000"/>
                      <w:sz w:val="22"/>
                      <w:szCs w:val="22"/>
                    </w:rPr>
                    <w:t>spurious correlation</w:t>
                  </w:r>
                </w:p>
              </w:tc>
            </w:tr>
          </w:tbl>
          <w:p w:rsidR="00310620" w:rsidRDefault="00310620">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 xml:space="preserve">United States - BUSPROG - </w:t>
                  </w:r>
                  <w:r>
                    <w:rPr>
                      <w:rFonts w:ascii="Times New Roman" w:eastAsia="Times New Roman" w:hAnsi="Times New Roman" w:cs="Times New Roman"/>
                      <w:color w:val="000000"/>
                      <w:sz w:val="22"/>
                      <w:szCs w:val="22"/>
                    </w:rPr>
                    <w:t>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142. Define the concepts of reliability and validity.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pPr>
                    <w:pStyle w:val="p"/>
                  </w:pPr>
                  <w:r>
                    <w:rPr>
                      <w:rFonts w:ascii="Times New Roman" w:eastAsia="Times New Roman" w:hAnsi="Times New Roman" w:cs="Times New Roman"/>
                      <w:color w:val="000000"/>
                      <w:sz w:val="22"/>
                      <w:szCs w:val="22"/>
                    </w:rPr>
                    <w:t xml:space="preserve">Reliability describes the degree to which </w:t>
                  </w:r>
                  <w:r>
                    <w:rPr>
                      <w:rFonts w:ascii="Times New Roman" w:eastAsia="Times New Roman" w:hAnsi="Times New Roman" w:cs="Times New Roman"/>
                      <w:color w:val="000000"/>
                      <w:sz w:val="22"/>
                      <w:szCs w:val="22"/>
                    </w:rPr>
                    <w:t xml:space="preserve">interviews, tests, and other selection procedures yield comparable data over a period of time. For example, if an interviewer judges the capabilities of a group of applicants differently today than yesterday, his or her judgment is unreliable. Reliability </w:t>
                  </w:r>
                  <w:r>
                    <w:rPr>
                      <w:rFonts w:ascii="Times New Roman" w:eastAsia="Times New Roman" w:hAnsi="Times New Roman" w:cs="Times New Roman"/>
                      <w:color w:val="000000"/>
                      <w:sz w:val="22"/>
                      <w:szCs w:val="22"/>
                    </w:rPr>
                    <w:t>can also be determined by interrater reliability or agreement between two or more raters. Selection decision data that are unreliable cannot be used as predictors of job success.</w:t>
                  </w:r>
                </w:p>
                <w:p w:rsidR="00310620" w:rsidRDefault="001F457D">
                  <w:pPr>
                    <w:pStyle w:val="p"/>
                  </w:pPr>
                  <w:r>
                    <w:rPr>
                      <w:rFonts w:ascii="Times New Roman" w:eastAsia="Times New Roman" w:hAnsi="Times New Roman" w:cs="Times New Roman"/>
                      <w:color w:val="000000"/>
                      <w:sz w:val="22"/>
                      <w:szCs w:val="22"/>
                    </w:rPr>
                    <w:t>Validity refers to what a selection procedure measures and how well it measur</w:t>
                  </w:r>
                  <w:r>
                    <w:rPr>
                      <w:rFonts w:ascii="Times New Roman" w:eastAsia="Times New Roman" w:hAnsi="Times New Roman" w:cs="Times New Roman"/>
                      <w:color w:val="000000"/>
                      <w:sz w:val="22"/>
                      <w:szCs w:val="22"/>
                    </w:rPr>
                    <w:t>es it. In other words, the selection process should be able to predict how well a person performs on the job. Like a new medicine, a selection procedure must be validated before it is used. </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 xml:space="preserve">143. Briefly explain the different types of </w:t>
            </w:r>
            <w:r>
              <w:rPr>
                <w:rFonts w:ascii="Times New Roman" w:eastAsia="Times New Roman" w:hAnsi="Times New Roman" w:cs="Times New Roman"/>
                <w:color w:val="000000"/>
                <w:sz w:val="22"/>
                <w:szCs w:val="22"/>
              </w:rPr>
              <w:t>employment tests.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pPr>
                    <w:pStyle w:val="p"/>
                  </w:pPr>
                  <w:r>
                    <w:rPr>
                      <w:rFonts w:ascii="Times New Roman" w:eastAsia="Times New Roman" w:hAnsi="Times New Roman" w:cs="Times New Roman"/>
                      <w:color w:val="000000"/>
                      <w:sz w:val="22"/>
                      <w:szCs w:val="22"/>
                    </w:rPr>
                    <w:t>• Cognitive ability tests measure mental capabilities such as general intelligence, verbal fluency, numerical ability, and reasoning ability.</w:t>
                  </w:r>
                </w:p>
                <w:p w:rsidR="00310620" w:rsidRDefault="001F457D">
                  <w:pPr>
                    <w:pStyle w:val="p"/>
                  </w:pPr>
                  <w:r>
                    <w:rPr>
                      <w:rFonts w:ascii="Times New Roman" w:eastAsia="Times New Roman" w:hAnsi="Times New Roman" w:cs="Times New Roman"/>
                      <w:color w:val="000000"/>
                      <w:sz w:val="22"/>
                      <w:szCs w:val="22"/>
                    </w:rPr>
                    <w:t>• Personality and interest inventories measure dispositional characteristics such as e</w:t>
                  </w:r>
                  <w:r>
                    <w:rPr>
                      <w:rFonts w:ascii="Times New Roman" w:eastAsia="Times New Roman" w:hAnsi="Times New Roman" w:cs="Times New Roman"/>
                      <w:color w:val="000000"/>
                      <w:sz w:val="22"/>
                      <w:szCs w:val="22"/>
                    </w:rPr>
                    <w:t>xtroversion, inquisitiveness, and dependability.</w:t>
                  </w:r>
                </w:p>
                <w:p w:rsidR="00310620" w:rsidRDefault="001F457D">
                  <w:pPr>
                    <w:pStyle w:val="p"/>
                  </w:pPr>
                  <w:r>
                    <w:rPr>
                      <w:rFonts w:ascii="Times New Roman" w:eastAsia="Times New Roman" w:hAnsi="Times New Roman" w:cs="Times New Roman"/>
                      <w:color w:val="000000"/>
                      <w:sz w:val="22"/>
                      <w:szCs w:val="22"/>
                    </w:rPr>
                    <w:t>• Physical ability tests assess a job candidate's physical abilities such as strength and endurance.</w:t>
                  </w:r>
                </w:p>
                <w:p w:rsidR="00310620" w:rsidRDefault="001F457D">
                  <w:pPr>
                    <w:pStyle w:val="p"/>
                  </w:pPr>
                  <w:r>
                    <w:rPr>
                      <w:rFonts w:ascii="Times New Roman" w:eastAsia="Times New Roman" w:hAnsi="Times New Roman" w:cs="Times New Roman"/>
                      <w:color w:val="000000"/>
                      <w:sz w:val="22"/>
                      <w:szCs w:val="22"/>
                    </w:rPr>
                    <w:t>• Job knowledge tests are a type of achievement test designed to measure a person's level of understanding</w:t>
                  </w:r>
                  <w:r>
                    <w:rPr>
                      <w:rFonts w:ascii="Times New Roman" w:eastAsia="Times New Roman" w:hAnsi="Times New Roman" w:cs="Times New Roman"/>
                      <w:color w:val="000000"/>
                      <w:sz w:val="22"/>
                      <w:szCs w:val="22"/>
                    </w:rPr>
                    <w:t xml:space="preserve"> about a particular job.</w:t>
                  </w:r>
                </w:p>
                <w:p w:rsidR="00310620" w:rsidRDefault="001F457D">
                  <w:pPr>
                    <w:pStyle w:val="p"/>
                  </w:pPr>
                  <w:r>
                    <w:rPr>
                      <w:rFonts w:ascii="Times New Roman" w:eastAsia="Times New Roman" w:hAnsi="Times New Roman" w:cs="Times New Roman"/>
                      <w:color w:val="000000"/>
                      <w:sz w:val="22"/>
                      <w:szCs w:val="22"/>
                    </w:rPr>
                    <w:t>• Job sample tests, or work sample tests, require the job applicant to perform tasks that are actually part of the work required on the job.</w:t>
                  </w:r>
                </w:p>
                <w:p w:rsidR="00310620" w:rsidRDefault="001F457D">
                  <w:pPr>
                    <w:pStyle w:val="p"/>
                  </w:pPr>
                  <w:r>
                    <w:rPr>
                      <w:rFonts w:ascii="Times New Roman" w:eastAsia="Times New Roman" w:hAnsi="Times New Roman" w:cs="Times New Roman"/>
                      <w:color w:val="000000"/>
                      <w:sz w:val="22"/>
                      <w:szCs w:val="22"/>
                    </w:rPr>
                    <w:t>Students may also discuss Honesty/Integrity testing, Polygraph testing, Medical exams, Dru</w:t>
                  </w:r>
                  <w:r>
                    <w:rPr>
                      <w:rFonts w:ascii="Times New Roman" w:eastAsia="Times New Roman" w:hAnsi="Times New Roman" w:cs="Times New Roman"/>
                      <w:color w:val="000000"/>
                      <w:sz w:val="22"/>
                      <w:szCs w:val="22"/>
                    </w:rPr>
                    <w:t>g testing and Biodata tests.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lastRenderedPageBreak/>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MGHR.SNEL.17.6-5</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144. Compare and contrast the following four interview approaches: (1) nondirective interview, (2) structured interview, (3) situational interview, and (4) behavioral description interview.</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pPr>
                    <w:pStyle w:val="p"/>
                  </w:pPr>
                  <w:r>
                    <w:rPr>
                      <w:rFonts w:ascii="Times New Roman" w:eastAsia="Times New Roman" w:hAnsi="Times New Roman" w:cs="Times New Roman"/>
                      <w:color w:val="000000"/>
                      <w:sz w:val="22"/>
                      <w:szCs w:val="22"/>
                    </w:rPr>
                    <w:t xml:space="preserve">In a </w:t>
                  </w:r>
                  <w:r>
                    <w:rPr>
                      <w:rFonts w:ascii="Times New Roman" w:eastAsia="Times New Roman" w:hAnsi="Times New Roman" w:cs="Times New Roman"/>
                      <w:color w:val="000000"/>
                      <w:sz w:val="22"/>
                      <w:szCs w:val="22"/>
                    </w:rPr>
                    <w:t>nondirective interview, the interviewer allows the applicant the maximum amount of freedom in determining the course of the discussion. The interviewer asks broad, general questions, but permits the applicant to talk freely with little interruption. The gr</w:t>
                  </w:r>
                  <w:r>
                    <w:rPr>
                      <w:rFonts w:ascii="Times New Roman" w:eastAsia="Times New Roman" w:hAnsi="Times New Roman" w:cs="Times New Roman"/>
                      <w:color w:val="000000"/>
                      <w:sz w:val="22"/>
                      <w:szCs w:val="22"/>
                    </w:rPr>
                    <w:t>eater freedom afforded to the applicant in the nondirective interview is particularly valuable in bringing to the interviewer's attention any information, attitudes, or feelings that may be concealed by a more structured approach. However, the unstructured</w:t>
                  </w:r>
                  <w:r>
                    <w:rPr>
                      <w:rFonts w:ascii="Times New Roman" w:eastAsia="Times New Roman" w:hAnsi="Times New Roman" w:cs="Times New Roman"/>
                      <w:color w:val="000000"/>
                      <w:sz w:val="22"/>
                      <w:szCs w:val="22"/>
                    </w:rPr>
                    <w:t xml:space="preserve"> nature of this approach limits the consistency of information provided and makes it difficult to cross-check agreement with other interviewers. Thus, the reliability and validity of the nondirective approach are suspected.</w:t>
                  </w:r>
                </w:p>
                <w:p w:rsidR="00310620" w:rsidRDefault="001F457D">
                  <w:pPr>
                    <w:pStyle w:val="p"/>
                  </w:pPr>
                  <w:r>
                    <w:rPr>
                      <w:rFonts w:ascii="Times New Roman" w:eastAsia="Times New Roman" w:hAnsi="Times New Roman" w:cs="Times New Roman"/>
                      <w:color w:val="000000"/>
                      <w:sz w:val="22"/>
                      <w:szCs w:val="22"/>
                    </w:rPr>
                    <w:t>​</w:t>
                  </w:r>
                </w:p>
                <w:p w:rsidR="00310620" w:rsidRDefault="001F457D">
                  <w:pPr>
                    <w:pStyle w:val="p"/>
                  </w:pPr>
                  <w:r>
                    <w:rPr>
                      <w:rFonts w:ascii="Times New Roman" w:eastAsia="Times New Roman" w:hAnsi="Times New Roman" w:cs="Times New Roman"/>
                      <w:color w:val="000000"/>
                      <w:sz w:val="22"/>
                      <w:szCs w:val="22"/>
                    </w:rPr>
                    <w:t>The structured interview has a</w:t>
                  </w:r>
                  <w:r>
                    <w:rPr>
                      <w:rFonts w:ascii="Times New Roman" w:eastAsia="Times New Roman" w:hAnsi="Times New Roman" w:cs="Times New Roman"/>
                      <w:color w:val="000000"/>
                      <w:sz w:val="22"/>
                      <w:szCs w:val="22"/>
                    </w:rPr>
                    <w:t xml:space="preserve"> number of standard questions asked of each job applicant. Questions are job-related based upon job analysis. Since applicants are asked identical questions, the structured interview provides a more consistent basis for evaluating job candidates. This inte</w:t>
                  </w:r>
                  <w:r>
                    <w:rPr>
                      <w:rFonts w:ascii="Times New Roman" w:eastAsia="Times New Roman" w:hAnsi="Times New Roman" w:cs="Times New Roman"/>
                      <w:color w:val="000000"/>
                      <w:sz w:val="22"/>
                      <w:szCs w:val="22"/>
                    </w:rPr>
                    <w:t>rview strives to maximize the validity of selection decisions.</w:t>
                  </w:r>
                </w:p>
                <w:p w:rsidR="00310620" w:rsidRDefault="001F457D">
                  <w:pPr>
                    <w:pStyle w:val="p"/>
                  </w:pPr>
                  <w:r>
                    <w:rPr>
                      <w:rFonts w:ascii="Times New Roman" w:eastAsia="Times New Roman" w:hAnsi="Times New Roman" w:cs="Times New Roman"/>
                      <w:color w:val="000000"/>
                      <w:sz w:val="22"/>
                      <w:szCs w:val="22"/>
                    </w:rPr>
                    <w:t>​</w:t>
                  </w:r>
                </w:p>
                <w:p w:rsidR="00310620" w:rsidRDefault="001F457D">
                  <w:pPr>
                    <w:pStyle w:val="p"/>
                  </w:pPr>
                  <w:r>
                    <w:rPr>
                      <w:rFonts w:ascii="Times New Roman" w:eastAsia="Times New Roman" w:hAnsi="Times New Roman" w:cs="Times New Roman"/>
                      <w:color w:val="000000"/>
                      <w:sz w:val="22"/>
                      <w:szCs w:val="22"/>
                    </w:rPr>
                    <w:t>With the situational interview, the applicant is given a hypothetical incident and asked to respond how he or she would handle it. Responses are evaluated relative to preestablished benchmark</w:t>
                  </w:r>
                  <w:r>
                    <w:rPr>
                      <w:rFonts w:ascii="Times New Roman" w:eastAsia="Times New Roman" w:hAnsi="Times New Roman" w:cs="Times New Roman"/>
                      <w:color w:val="000000"/>
                      <w:sz w:val="22"/>
                      <w:szCs w:val="22"/>
                    </w:rPr>
                    <w:t xml:space="preserve"> standards.</w:t>
                  </w:r>
                </w:p>
                <w:p w:rsidR="00310620" w:rsidRDefault="001F457D">
                  <w:pPr>
                    <w:pStyle w:val="p"/>
                  </w:pPr>
                  <w:r>
                    <w:rPr>
                      <w:rFonts w:ascii="Times New Roman" w:eastAsia="Times New Roman" w:hAnsi="Times New Roman" w:cs="Times New Roman"/>
                      <w:color w:val="000000"/>
                      <w:sz w:val="22"/>
                      <w:szCs w:val="22"/>
                    </w:rPr>
                    <w:t>​</w:t>
                  </w:r>
                </w:p>
                <w:p w:rsidR="00310620" w:rsidRDefault="001F457D">
                  <w:pPr>
                    <w:pStyle w:val="p"/>
                  </w:pPr>
                  <w:r>
                    <w:rPr>
                      <w:rFonts w:ascii="Times New Roman" w:eastAsia="Times New Roman" w:hAnsi="Times New Roman" w:cs="Times New Roman"/>
                      <w:color w:val="000000"/>
                      <w:sz w:val="22"/>
                      <w:szCs w:val="22"/>
                    </w:rPr>
                    <w:t>Behavioral description interviews focus on actual work incidents in the interviewee’s past and what the applicant did in response. This interviewing approach assumes that past performance is the best predictor of future performance.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MGHR.SNEL.17.6-3</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w:t>
                  </w:r>
                  <w:r>
                    <w:rPr>
                      <w:rFonts w:ascii="Times New Roman" w:eastAsia="Times New Roman" w:hAnsi="Times New Roman" w:cs="Times New Roman"/>
                      <w:color w:val="000000"/>
                      <w:sz w:val="22"/>
                      <w:szCs w:val="22"/>
                    </w:rPr>
                    <w:t>ension</w:t>
                  </w:r>
                </w:p>
              </w:tc>
            </w:tr>
          </w:tbl>
          <w:p w:rsidR="00310620" w:rsidRDefault="00310620"/>
        </w:tc>
      </w:tr>
    </w:tbl>
    <w:p w:rsidR="00310620" w:rsidRDefault="00310620">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10620">
        <w:tc>
          <w:tcPr>
            <w:tcW w:w="5000" w:type="pct"/>
            <w:tcMar>
              <w:top w:w="0" w:type="dxa"/>
              <w:left w:w="0" w:type="dxa"/>
              <w:bottom w:w="0" w:type="dxa"/>
              <w:right w:w="0" w:type="dxa"/>
            </w:tcMar>
            <w:vAlign w:val="center"/>
          </w:tcPr>
          <w:p w:rsidR="00310620" w:rsidRDefault="001F457D">
            <w:pPr>
              <w:pStyle w:val="p"/>
              <w:shd w:val="clear" w:color="auto" w:fill="FFFFFF"/>
            </w:pPr>
            <w:r>
              <w:rPr>
                <w:rFonts w:ascii="Times New Roman" w:eastAsia="Times New Roman" w:hAnsi="Times New Roman" w:cs="Times New Roman"/>
                <w:color w:val="000000"/>
                <w:sz w:val="22"/>
                <w:szCs w:val="22"/>
              </w:rPr>
              <w:t>145. List the steps in the hiring process.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948"/>
            </w:tblGrid>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310620" w:rsidRDefault="001F457D">
                  <w:pPr>
                    <w:pStyle w:val="p"/>
                  </w:pPr>
                  <w:r>
                    <w:rPr>
                      <w:rFonts w:ascii="Times New Roman" w:eastAsia="Times New Roman" w:hAnsi="Times New Roman" w:cs="Times New Roman"/>
                      <w:color w:val="000000"/>
                      <w:sz w:val="22"/>
                      <w:szCs w:val="22"/>
                    </w:rPr>
                    <w:t>1. Submission of resume;</w:t>
                  </w:r>
                </w:p>
                <w:p w:rsidR="00310620" w:rsidRDefault="001F457D">
                  <w:pPr>
                    <w:pStyle w:val="p"/>
                  </w:pPr>
                  <w:r>
                    <w:rPr>
                      <w:rFonts w:ascii="Times New Roman" w:eastAsia="Times New Roman" w:hAnsi="Times New Roman" w:cs="Times New Roman"/>
                      <w:color w:val="000000"/>
                      <w:sz w:val="22"/>
                      <w:szCs w:val="22"/>
                    </w:rPr>
                    <w:t>2. Completion of application;</w:t>
                  </w:r>
                </w:p>
                <w:p w:rsidR="00310620" w:rsidRDefault="001F457D">
                  <w:pPr>
                    <w:pStyle w:val="p"/>
                  </w:pPr>
                  <w:r>
                    <w:rPr>
                      <w:rFonts w:ascii="Times New Roman" w:eastAsia="Times New Roman" w:hAnsi="Times New Roman" w:cs="Times New Roman"/>
                      <w:color w:val="000000"/>
                      <w:sz w:val="22"/>
                      <w:szCs w:val="22"/>
                    </w:rPr>
                    <w:t>3. Interview;</w:t>
                  </w:r>
                </w:p>
                <w:p w:rsidR="00310620" w:rsidRDefault="001F457D">
                  <w:pPr>
                    <w:pStyle w:val="p"/>
                  </w:pPr>
                  <w:r>
                    <w:rPr>
                      <w:rFonts w:ascii="Times New Roman" w:eastAsia="Times New Roman" w:hAnsi="Times New Roman" w:cs="Times New Roman"/>
                      <w:color w:val="000000"/>
                      <w:sz w:val="22"/>
                      <w:szCs w:val="22"/>
                    </w:rPr>
                    <w:t>4. Reference and background checks;</w:t>
                  </w:r>
                </w:p>
                <w:p w:rsidR="00310620" w:rsidRDefault="001F457D">
                  <w:pPr>
                    <w:pStyle w:val="p"/>
                  </w:pPr>
                  <w:r>
                    <w:rPr>
                      <w:rFonts w:ascii="Times New Roman" w:eastAsia="Times New Roman" w:hAnsi="Times New Roman" w:cs="Times New Roman"/>
                      <w:color w:val="000000"/>
                      <w:sz w:val="22"/>
                      <w:szCs w:val="22"/>
                    </w:rPr>
                    <w:t>5. Pre-employment tests;</w:t>
                  </w:r>
                </w:p>
                <w:p w:rsidR="00310620" w:rsidRDefault="001F457D">
                  <w:pPr>
                    <w:pStyle w:val="p"/>
                  </w:pPr>
                  <w:r>
                    <w:rPr>
                      <w:rFonts w:ascii="Times New Roman" w:eastAsia="Times New Roman" w:hAnsi="Times New Roman" w:cs="Times New Roman"/>
                      <w:color w:val="000000"/>
                      <w:sz w:val="22"/>
                      <w:szCs w:val="22"/>
                    </w:rPr>
                    <w:t>6. Medical exam/drug test;</w:t>
                  </w:r>
                </w:p>
                <w:p w:rsidR="00310620" w:rsidRDefault="001F457D">
                  <w:pPr>
                    <w:pStyle w:val="p"/>
                  </w:pPr>
                  <w:r>
                    <w:rPr>
                      <w:rFonts w:ascii="Times New Roman" w:eastAsia="Times New Roman" w:hAnsi="Times New Roman" w:cs="Times New Roman"/>
                      <w:color w:val="000000"/>
                      <w:sz w:val="22"/>
                      <w:szCs w:val="22"/>
                    </w:rPr>
                    <w:t>7. Hiring decision.</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Moderate</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MGHR.SNEL.17.6-1</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BUSPROG - Analytic - Business knowledge and analytic skills</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lastRenderedPageBreak/>
                    <w:t>STATE STANDARDS: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United States - OH - DISC: HRM</w:t>
                  </w:r>
                </w:p>
              </w:tc>
            </w:tr>
            <w:tr w:rsidR="00310620">
              <w:tc>
                <w:tcPr>
                  <w:tcW w:w="0" w:type="auto"/>
                  <w:tcMar>
                    <w:top w:w="30" w:type="dxa"/>
                    <w:left w:w="0" w:type="dxa"/>
                    <w:bottom w:w="30" w:type="dxa"/>
                    <w:right w:w="0" w:type="dxa"/>
                  </w:tcMar>
                </w:tcPr>
                <w:p w:rsidR="00310620" w:rsidRDefault="001F457D">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310620" w:rsidRDefault="001F457D">
                  <w:r>
                    <w:rPr>
                      <w:rFonts w:ascii="Times New Roman" w:eastAsia="Times New Roman" w:hAnsi="Times New Roman" w:cs="Times New Roman"/>
                      <w:color w:val="000000"/>
                      <w:sz w:val="22"/>
                      <w:szCs w:val="22"/>
                    </w:rPr>
                    <w:t>Bloom's: Comprehension</w:t>
                  </w:r>
                </w:p>
              </w:tc>
            </w:tr>
          </w:tbl>
          <w:p w:rsidR="00310620" w:rsidRDefault="00310620"/>
        </w:tc>
      </w:tr>
    </w:tbl>
    <w:p w:rsidR="00310620" w:rsidRDefault="00310620">
      <w:pPr>
        <w:shd w:val="clear" w:color="auto" w:fill="FFFFFF"/>
        <w:spacing w:after="75"/>
      </w:pPr>
    </w:p>
    <w:p w:rsidR="00310620" w:rsidRDefault="00310620"/>
    <w:sectPr w:rsidR="00310620">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457D" w:rsidRDefault="001F457D" w:rsidP="00AF1C3E">
      <w:r>
        <w:separator/>
      </w:r>
    </w:p>
  </w:endnote>
  <w:endnote w:type="continuationSeparator" w:id="0">
    <w:p w:rsidR="001F457D" w:rsidRDefault="001F457D" w:rsidP="00AF1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C3E" w:rsidRDefault="00AF1C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C3E" w:rsidRDefault="00AF1C3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C3E" w:rsidRDefault="00AF1C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457D" w:rsidRDefault="001F457D" w:rsidP="00AF1C3E">
      <w:r>
        <w:separator/>
      </w:r>
    </w:p>
  </w:footnote>
  <w:footnote w:type="continuationSeparator" w:id="0">
    <w:p w:rsidR="001F457D" w:rsidRDefault="001F457D" w:rsidP="00AF1C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C3E" w:rsidRDefault="00AF1C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C3E" w:rsidRDefault="00AF1C3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C3E" w:rsidRDefault="00AF1C3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10620"/>
    <w:rsid w:val="001F457D"/>
    <w:rsid w:val="00310620"/>
    <w:rsid w:val="00AF1C3E"/>
    <w:rsid w:val="00E7308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BCE"/>
    <w:rPr>
      <w:rFonts w:ascii="Arial" w:eastAsia="Arial" w:hAnsi="Arial" w:cs="Arial"/>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kern w:val="32"/>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ContentItem">
    <w:name w:val="questionContentItem"/>
    <w:basedOn w:val="Normal"/>
  </w:style>
  <w:style w:type="paragraph" w:customStyle="1" w:styleId="p">
    <w:name w:val="p"/>
    <w:basedOn w:val="Normal"/>
  </w:style>
  <w:style w:type="table" w:customStyle="1" w:styleId="questionMetaData">
    <w:name w:val="questionMetaData"/>
    <w:tblPr>
      <w:tblCellMar>
        <w:top w:w="0" w:type="dxa"/>
        <w:left w:w="0" w:type="dxa"/>
        <w:bottom w:w="0" w:type="dxa"/>
        <w:right w:w="0" w:type="dxa"/>
      </w:tblCellMar>
    </w:tblPr>
  </w:style>
  <w:style w:type="paragraph" w:styleId="Header">
    <w:name w:val="header"/>
    <w:basedOn w:val="Normal"/>
    <w:link w:val="HeaderChar"/>
    <w:uiPriority w:val="99"/>
    <w:unhideWhenUsed/>
    <w:rsid w:val="00AF1C3E"/>
    <w:pPr>
      <w:tabs>
        <w:tab w:val="center" w:pos="4680"/>
        <w:tab w:val="right" w:pos="9360"/>
      </w:tabs>
    </w:pPr>
  </w:style>
  <w:style w:type="character" w:customStyle="1" w:styleId="HeaderChar">
    <w:name w:val="Header Char"/>
    <w:basedOn w:val="DefaultParagraphFont"/>
    <w:link w:val="Header"/>
    <w:uiPriority w:val="99"/>
    <w:rsid w:val="00AF1C3E"/>
    <w:rPr>
      <w:rFonts w:ascii="Arial" w:eastAsia="Arial" w:hAnsi="Arial" w:cs="Arial"/>
      <w:sz w:val="24"/>
      <w:szCs w:val="24"/>
      <w:bdr w:val="nil"/>
    </w:rPr>
  </w:style>
  <w:style w:type="paragraph" w:styleId="Footer">
    <w:name w:val="footer"/>
    <w:basedOn w:val="Normal"/>
    <w:link w:val="FooterChar"/>
    <w:uiPriority w:val="99"/>
    <w:unhideWhenUsed/>
    <w:rsid w:val="00AF1C3E"/>
    <w:pPr>
      <w:tabs>
        <w:tab w:val="center" w:pos="4680"/>
        <w:tab w:val="right" w:pos="9360"/>
      </w:tabs>
    </w:pPr>
  </w:style>
  <w:style w:type="character" w:customStyle="1" w:styleId="FooterChar">
    <w:name w:val="Footer Char"/>
    <w:basedOn w:val="DefaultParagraphFont"/>
    <w:link w:val="Footer"/>
    <w:uiPriority w:val="99"/>
    <w:rsid w:val="00AF1C3E"/>
    <w:rPr>
      <w:rFonts w:ascii="Arial" w:eastAsia="Arial" w:hAnsi="Arial" w:cs="Arial"/>
      <w:sz w:val="24"/>
      <w:szCs w:val="24"/>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10394</Words>
  <Characters>59251</Characters>
  <Application>Microsoft Office Word</Application>
  <DocSecurity>0</DocSecurity>
  <Lines>493</Lines>
  <Paragraphs>139</Paragraphs>
  <ScaleCrop>false</ScaleCrop>
  <Company/>
  <LinksUpToDate>false</LinksUpToDate>
  <CharactersWithSpaces>69506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2015-03-15T13:27:00Z</dcterms:created>
  <dcterms:modified xsi:type="dcterms:W3CDTF">2015-03-15T13:27:00Z</dcterms:modified>
</cp:coreProperties>
</file>